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50F5" w:rsidRPr="0091791C" w:rsidRDefault="00E850F5" w:rsidP="00E850F5">
      <w:pPr>
        <w:pStyle w:val="Tekstpodstawowy"/>
        <w:jc w:val="center"/>
        <w:rPr>
          <w:rFonts w:asciiTheme="minorHAnsi" w:hAnsiTheme="minorHAnsi"/>
          <w:b/>
          <w:sz w:val="36"/>
          <w:u w:val="single"/>
        </w:rPr>
      </w:pPr>
      <w:r w:rsidRPr="0091791C">
        <w:rPr>
          <w:rFonts w:asciiTheme="minorHAnsi" w:hAnsiTheme="minorHAnsi"/>
          <w:b/>
          <w:sz w:val="36"/>
          <w:u w:val="single"/>
        </w:rPr>
        <w:t>SPECYFIKACJA   ISTOTNYCH  WARUNKÓW  ZAMÓWIENIA</w:t>
      </w:r>
    </w:p>
    <w:p w:rsidR="001278F7" w:rsidRDefault="001278F7" w:rsidP="00E850F5">
      <w:pPr>
        <w:pStyle w:val="Tekstpodstawowy"/>
        <w:jc w:val="center"/>
        <w:rPr>
          <w:rFonts w:asciiTheme="minorHAnsi" w:hAnsiTheme="minorHAnsi"/>
          <w:b/>
        </w:rPr>
      </w:pPr>
    </w:p>
    <w:p w:rsidR="00E850F5" w:rsidRPr="0091791C" w:rsidRDefault="00E850F5" w:rsidP="00E850F5">
      <w:pPr>
        <w:pStyle w:val="Tekstpodstawowy"/>
        <w:jc w:val="center"/>
        <w:rPr>
          <w:rFonts w:asciiTheme="minorHAnsi" w:hAnsiTheme="minorHAnsi"/>
          <w:b/>
        </w:rPr>
      </w:pPr>
      <w:r w:rsidRPr="0091791C">
        <w:rPr>
          <w:rFonts w:asciiTheme="minorHAnsi" w:hAnsiTheme="minorHAnsi"/>
          <w:b/>
        </w:rPr>
        <w:t xml:space="preserve">Postępowanie o udzielenia zamówienia publicznego </w:t>
      </w:r>
    </w:p>
    <w:p w:rsidR="00E850F5" w:rsidRPr="0091791C" w:rsidRDefault="00E850F5" w:rsidP="001278F7">
      <w:pPr>
        <w:pStyle w:val="Tekstpodstawowy"/>
        <w:jc w:val="center"/>
        <w:rPr>
          <w:rFonts w:asciiTheme="minorHAnsi" w:hAnsiTheme="minorHAnsi"/>
          <w:b/>
        </w:rPr>
      </w:pPr>
      <w:r w:rsidRPr="0091791C">
        <w:rPr>
          <w:rFonts w:asciiTheme="minorHAnsi" w:hAnsiTheme="minorHAnsi"/>
          <w:b/>
        </w:rPr>
        <w:t xml:space="preserve">prowadzone na podstawie ustawy z dn. 29 stycznia 2004 r. – Prawo zamówień publicznych /Dz.U. z 2015 r., poz. 2164 z późn. zm./zwana dalej ustawą </w:t>
      </w:r>
    </w:p>
    <w:p w:rsidR="00E850F5" w:rsidRPr="0091791C" w:rsidRDefault="00E850F5" w:rsidP="001278F7">
      <w:pPr>
        <w:pStyle w:val="Tekstpodstawowy"/>
        <w:jc w:val="center"/>
        <w:rPr>
          <w:rFonts w:asciiTheme="minorHAnsi" w:hAnsiTheme="minorHAnsi"/>
          <w:b/>
        </w:rPr>
      </w:pPr>
      <w:r w:rsidRPr="0091791C">
        <w:rPr>
          <w:rFonts w:asciiTheme="minorHAnsi" w:hAnsiTheme="minorHAnsi"/>
          <w:b/>
        </w:rPr>
        <w:t>o wartości poniżej 5.225.000  EURO</w:t>
      </w:r>
    </w:p>
    <w:p w:rsidR="001278F7" w:rsidRPr="001278F7" w:rsidRDefault="0091791C" w:rsidP="001278F7">
      <w:pPr>
        <w:pStyle w:val="Tekstpodstawowy"/>
        <w:jc w:val="center"/>
        <w:rPr>
          <w:rFonts w:asciiTheme="minorHAnsi" w:hAnsiTheme="minorHAnsi"/>
          <w:lang w:val="de-DE"/>
        </w:rPr>
      </w:pPr>
      <w:r w:rsidRPr="0091791C">
        <w:rPr>
          <w:rFonts w:asciiTheme="minorHAnsi" w:hAnsiTheme="minorHAnsi"/>
        </w:rPr>
        <w:t>Nr sprawy</w:t>
      </w:r>
      <w:r w:rsidR="00205671">
        <w:rPr>
          <w:rFonts w:asciiTheme="minorHAnsi" w:hAnsiTheme="minorHAnsi"/>
          <w:lang w:val="de-DE"/>
        </w:rPr>
        <w:t>: BI.V.271.</w:t>
      </w:r>
      <w:r w:rsidR="009B2C81">
        <w:rPr>
          <w:rFonts w:asciiTheme="minorHAnsi" w:hAnsiTheme="minorHAnsi"/>
          <w:lang w:val="de-DE"/>
        </w:rPr>
        <w:t>3</w:t>
      </w:r>
      <w:r w:rsidRPr="0091791C">
        <w:rPr>
          <w:rFonts w:asciiTheme="minorHAnsi" w:hAnsiTheme="minorHAnsi"/>
          <w:lang w:val="de-DE"/>
        </w:rPr>
        <w:t>.</w:t>
      </w:r>
      <w:r w:rsidR="00E850F5" w:rsidRPr="0091791C">
        <w:rPr>
          <w:rFonts w:asciiTheme="minorHAnsi" w:hAnsiTheme="minorHAnsi"/>
          <w:lang w:val="de-DE"/>
        </w:rPr>
        <w:t xml:space="preserve"> 201</w:t>
      </w:r>
      <w:r w:rsidR="00205671">
        <w:rPr>
          <w:rFonts w:asciiTheme="minorHAnsi" w:hAnsiTheme="minorHAnsi"/>
          <w:lang w:val="de-DE"/>
        </w:rPr>
        <w:t>7</w:t>
      </w:r>
    </w:p>
    <w:p w:rsidR="00E850F5" w:rsidRDefault="00E850F5" w:rsidP="001278F7">
      <w:pPr>
        <w:pStyle w:val="Tekstpodstawowy"/>
        <w:jc w:val="center"/>
        <w:rPr>
          <w:rFonts w:asciiTheme="minorHAnsi" w:hAnsiTheme="minorHAnsi"/>
        </w:rPr>
      </w:pPr>
      <w:r w:rsidRPr="0091791C">
        <w:rPr>
          <w:rFonts w:asciiTheme="minorHAnsi" w:hAnsiTheme="minorHAnsi"/>
          <w:b/>
        </w:rPr>
        <w:t xml:space="preserve">w trybie: </w:t>
      </w:r>
      <w:r w:rsidRPr="0091791C">
        <w:rPr>
          <w:rFonts w:asciiTheme="minorHAnsi" w:hAnsiTheme="minorHAnsi"/>
        </w:rPr>
        <w:t>przetargu nieograniczonego</w:t>
      </w:r>
    </w:p>
    <w:p w:rsidR="001278F7" w:rsidRPr="0091791C" w:rsidRDefault="001278F7" w:rsidP="001278F7">
      <w:pPr>
        <w:pStyle w:val="Tekstpodstawowy"/>
        <w:jc w:val="center"/>
        <w:rPr>
          <w:rFonts w:asciiTheme="minorHAnsi" w:hAnsiTheme="minorHAnsi"/>
        </w:rPr>
      </w:pPr>
    </w:p>
    <w:p w:rsidR="00FB4EB2" w:rsidRPr="0091791C" w:rsidRDefault="00E850F5" w:rsidP="001278F7">
      <w:pPr>
        <w:pStyle w:val="Tekstpodstawowy"/>
        <w:jc w:val="center"/>
        <w:rPr>
          <w:rFonts w:asciiTheme="minorHAnsi" w:hAnsiTheme="minorHAnsi"/>
          <w:b/>
        </w:rPr>
      </w:pPr>
      <w:r w:rsidRPr="0091791C">
        <w:rPr>
          <w:rFonts w:asciiTheme="minorHAnsi" w:hAnsiTheme="minorHAnsi"/>
          <w:b/>
        </w:rPr>
        <w:t>na wykonanie robót  budowlanych:</w:t>
      </w:r>
    </w:p>
    <w:p w:rsidR="009B2C81" w:rsidRDefault="009B2C81" w:rsidP="009B2C81">
      <w:pPr>
        <w:jc w:val="center"/>
        <w:rPr>
          <w:rFonts w:eastAsia="Times New Roman" w:cs="Times New Roman"/>
          <w:b/>
          <w:sz w:val="28"/>
          <w:szCs w:val="28"/>
          <w:lang w:eastAsia="ar-SA"/>
        </w:rPr>
      </w:pPr>
      <w:r>
        <w:rPr>
          <w:rFonts w:eastAsia="Times New Roman" w:cs="Times New Roman"/>
          <w:b/>
          <w:sz w:val="28"/>
          <w:szCs w:val="28"/>
          <w:lang w:eastAsia="ar-SA"/>
        </w:rPr>
        <w:t>„</w:t>
      </w:r>
      <w:r w:rsidRPr="009B2C81">
        <w:rPr>
          <w:rFonts w:eastAsia="Times New Roman" w:cs="Times New Roman"/>
          <w:b/>
          <w:sz w:val="28"/>
          <w:szCs w:val="28"/>
          <w:lang w:eastAsia="ar-SA"/>
        </w:rPr>
        <w:t>Termomodernizacja budynku Zespołu Szkolno- Przedszkolnego w Dulczy Wielkiej</w:t>
      </w:r>
      <w:r>
        <w:rPr>
          <w:rFonts w:eastAsia="Times New Roman" w:cs="Times New Roman"/>
          <w:b/>
          <w:sz w:val="28"/>
          <w:szCs w:val="28"/>
          <w:lang w:eastAsia="ar-SA"/>
        </w:rPr>
        <w:t>”</w:t>
      </w:r>
    </w:p>
    <w:p w:rsidR="009B2C81" w:rsidRDefault="009B2C81">
      <w:pPr>
        <w:rPr>
          <w:rFonts w:eastAsia="Times New Roman" w:cs="Times New Roman"/>
          <w:b/>
          <w:sz w:val="28"/>
          <w:szCs w:val="28"/>
          <w:lang w:eastAsia="ar-SA"/>
        </w:rPr>
      </w:pPr>
    </w:p>
    <w:p w:rsidR="00C80942" w:rsidRPr="0049660E" w:rsidRDefault="007F337E">
      <w:pPr>
        <w:rPr>
          <w:b/>
        </w:rPr>
      </w:pPr>
      <w:r w:rsidRPr="0049660E">
        <w:rPr>
          <w:b/>
        </w:rPr>
        <w:t>SIWZ zawiera:</w:t>
      </w:r>
    </w:p>
    <w:p w:rsidR="007F337E" w:rsidRPr="0049660E" w:rsidRDefault="007B28B8" w:rsidP="007B28B8">
      <w:pPr>
        <w:pStyle w:val="Akapitzlist"/>
        <w:numPr>
          <w:ilvl w:val="0"/>
          <w:numId w:val="34"/>
        </w:numPr>
      </w:pPr>
      <w:r w:rsidRPr="0049660E">
        <w:t>Instrukcja dla Wykonawców</w:t>
      </w:r>
      <w:r w:rsidR="00FE25C4" w:rsidRPr="0049660E">
        <w:t xml:space="preserve"> – Rozdział I</w:t>
      </w:r>
    </w:p>
    <w:p w:rsidR="007B28B8" w:rsidRPr="0049660E" w:rsidRDefault="007B28B8" w:rsidP="007B28B8">
      <w:pPr>
        <w:pStyle w:val="Akapitzlist"/>
        <w:numPr>
          <w:ilvl w:val="0"/>
          <w:numId w:val="34"/>
        </w:numPr>
      </w:pPr>
      <w:r w:rsidRPr="0049660E">
        <w:t xml:space="preserve">Formularz oferty – </w:t>
      </w:r>
      <w:r w:rsidR="00FE25C4" w:rsidRPr="0049660E">
        <w:t>Rozdział II</w:t>
      </w:r>
      <w:r w:rsidR="00FA5073">
        <w:t xml:space="preserve"> dla części nr 1, części nr 2 , części nr 3, części nr 4</w:t>
      </w:r>
    </w:p>
    <w:p w:rsidR="007B28B8" w:rsidRPr="0049660E" w:rsidRDefault="007B28B8" w:rsidP="00322476">
      <w:pPr>
        <w:pStyle w:val="Akapitzlist"/>
        <w:numPr>
          <w:ilvl w:val="0"/>
          <w:numId w:val="39"/>
        </w:numPr>
      </w:pPr>
      <w:r w:rsidRPr="0049660E">
        <w:t>Oświadczenie Wykonawcy</w:t>
      </w:r>
      <w:r w:rsidR="00DA1B27" w:rsidRPr="0049660E">
        <w:t xml:space="preserve"> o nie podlega</w:t>
      </w:r>
      <w:r w:rsidR="00C35D82">
        <w:t>niu</w:t>
      </w:r>
      <w:r w:rsidR="00DA1B27" w:rsidRPr="0049660E">
        <w:t xml:space="preserve"> wykluczeniu </w:t>
      </w:r>
      <w:r w:rsidRPr="0049660E">
        <w:t xml:space="preserve">- Załącznik nr </w:t>
      </w:r>
      <w:r w:rsidR="00FE25C4" w:rsidRPr="0049660E">
        <w:t>1</w:t>
      </w:r>
    </w:p>
    <w:p w:rsidR="00DA1B27" w:rsidRPr="0049660E" w:rsidRDefault="00DA1B27" w:rsidP="00322476">
      <w:pPr>
        <w:pStyle w:val="Akapitzlist"/>
        <w:numPr>
          <w:ilvl w:val="0"/>
          <w:numId w:val="39"/>
        </w:numPr>
        <w:spacing w:after="0" w:line="240" w:lineRule="auto"/>
        <w:jc w:val="both"/>
      </w:pPr>
      <w:r w:rsidRPr="0049660E">
        <w:t xml:space="preserve">Oświadczenie Wykonawcy o spełnianiu warunków udziału w postępowaniu- Załącznik </w:t>
      </w:r>
      <w:r w:rsidR="00FE25C4" w:rsidRPr="0049660E">
        <w:t>nr 2</w:t>
      </w:r>
    </w:p>
    <w:p w:rsidR="00B93DA4" w:rsidRDefault="00B93DA4" w:rsidP="00B93DA4">
      <w:pPr>
        <w:pStyle w:val="Akapitzlist"/>
        <w:numPr>
          <w:ilvl w:val="0"/>
          <w:numId w:val="39"/>
        </w:numPr>
        <w:spacing w:after="0" w:line="240" w:lineRule="auto"/>
        <w:jc w:val="both"/>
      </w:pPr>
      <w:r w:rsidRPr="0049660E">
        <w:t xml:space="preserve">Oświadczenie o przynależności lub braku przynależności do grupy kapitałowej – Załącznik nr </w:t>
      </w:r>
      <w:r>
        <w:t>3</w:t>
      </w:r>
    </w:p>
    <w:p w:rsidR="0014029A" w:rsidRPr="0049660E" w:rsidRDefault="0014029A" w:rsidP="00322476">
      <w:pPr>
        <w:pStyle w:val="Akapitzlist"/>
        <w:numPr>
          <w:ilvl w:val="0"/>
          <w:numId w:val="39"/>
        </w:numPr>
        <w:spacing w:after="0" w:line="240" w:lineRule="auto"/>
        <w:jc w:val="both"/>
      </w:pPr>
      <w:r w:rsidRPr="0049660E">
        <w:t>Wykaz ro</w:t>
      </w:r>
      <w:r w:rsidR="00FE25C4" w:rsidRPr="0049660E">
        <w:t xml:space="preserve">bót budowlanych – Załącznik nr </w:t>
      </w:r>
      <w:r w:rsidR="00B93DA4">
        <w:t>4</w:t>
      </w:r>
      <w:r w:rsidR="00643031">
        <w:t>.1, 4.2</w:t>
      </w:r>
    </w:p>
    <w:p w:rsidR="0014029A" w:rsidRDefault="00B93DA4" w:rsidP="00322476">
      <w:pPr>
        <w:pStyle w:val="Akapitzlist"/>
        <w:numPr>
          <w:ilvl w:val="0"/>
          <w:numId w:val="39"/>
        </w:numPr>
        <w:spacing w:after="0" w:line="240" w:lineRule="auto"/>
        <w:jc w:val="both"/>
      </w:pPr>
      <w:r>
        <w:t>Wykaz osób- Załącznik nr 5</w:t>
      </w:r>
      <w:r w:rsidR="00643031">
        <w:t>.1, 5.2</w:t>
      </w:r>
    </w:p>
    <w:p w:rsidR="00E716EF" w:rsidRPr="0049660E" w:rsidRDefault="00E716EF" w:rsidP="00322476">
      <w:pPr>
        <w:pStyle w:val="Akapitzlist"/>
        <w:numPr>
          <w:ilvl w:val="0"/>
          <w:numId w:val="39"/>
        </w:numPr>
        <w:spacing w:after="0" w:line="240" w:lineRule="auto"/>
        <w:jc w:val="both"/>
      </w:pPr>
      <w:r>
        <w:t>Wykaz nar</w:t>
      </w:r>
      <w:r w:rsidR="00B93DA4">
        <w:t>zędzi- Załącznik nr 6</w:t>
      </w:r>
    </w:p>
    <w:p w:rsidR="00E45674" w:rsidRPr="0049660E" w:rsidRDefault="00E45674" w:rsidP="007B28B8">
      <w:pPr>
        <w:pStyle w:val="Akapitzlist"/>
        <w:numPr>
          <w:ilvl w:val="0"/>
          <w:numId w:val="34"/>
        </w:numPr>
      </w:pPr>
      <w:r w:rsidRPr="0049660E">
        <w:t>Kosztorys ofertowy – Rozdział III</w:t>
      </w:r>
      <w:r w:rsidR="00643031">
        <w:t>.1, III.2, III.3, III.4</w:t>
      </w:r>
    </w:p>
    <w:p w:rsidR="007B28B8" w:rsidRPr="0049660E" w:rsidRDefault="007B28B8" w:rsidP="007B28B8">
      <w:pPr>
        <w:pStyle w:val="Akapitzlist"/>
        <w:numPr>
          <w:ilvl w:val="0"/>
          <w:numId w:val="34"/>
        </w:numPr>
      </w:pPr>
      <w:r w:rsidRPr="0049660E">
        <w:t xml:space="preserve">Przedmiar robót – </w:t>
      </w:r>
      <w:r w:rsidR="00E45674" w:rsidRPr="0049660E">
        <w:t>Rozdział IV</w:t>
      </w:r>
      <w:r w:rsidR="00E20CE3">
        <w:t>.1, IV.2, IV.3, IV.4</w:t>
      </w:r>
    </w:p>
    <w:p w:rsidR="00E45674" w:rsidRPr="0049660E" w:rsidRDefault="00E45674" w:rsidP="00E45674">
      <w:pPr>
        <w:pStyle w:val="Akapitzlist"/>
        <w:numPr>
          <w:ilvl w:val="0"/>
          <w:numId w:val="34"/>
        </w:numPr>
      </w:pPr>
      <w:r w:rsidRPr="0049660E">
        <w:t>Projekt umowy – Rozdział V</w:t>
      </w:r>
      <w:r w:rsidR="00643031">
        <w:t>.1, V.2, V.3, V.4</w:t>
      </w:r>
    </w:p>
    <w:p w:rsidR="007B28B8" w:rsidRPr="0049660E" w:rsidRDefault="0049660E" w:rsidP="007B28B8">
      <w:pPr>
        <w:pStyle w:val="Akapitzlist"/>
        <w:numPr>
          <w:ilvl w:val="0"/>
          <w:numId w:val="34"/>
        </w:numPr>
      </w:pPr>
      <w:r w:rsidRPr="0049660E">
        <w:t xml:space="preserve">Szczegółowa Specyfikacja Wykonania i odbioru Robót </w:t>
      </w:r>
      <w:r w:rsidR="00984B9E" w:rsidRPr="0049660E">
        <w:t>- Rozdział VI</w:t>
      </w:r>
    </w:p>
    <w:p w:rsidR="007B28B8" w:rsidRPr="0049660E" w:rsidRDefault="0049660E" w:rsidP="007B28B8">
      <w:pPr>
        <w:pStyle w:val="Akapitzlist"/>
        <w:numPr>
          <w:ilvl w:val="0"/>
          <w:numId w:val="34"/>
        </w:numPr>
      </w:pPr>
      <w:r w:rsidRPr="0049660E">
        <w:t xml:space="preserve">Dokumentacja techniczna </w:t>
      </w:r>
      <w:r w:rsidR="00984B9E" w:rsidRPr="0049660E">
        <w:t>- Rozdział VII</w:t>
      </w:r>
    </w:p>
    <w:p w:rsidR="00C80942" w:rsidRDefault="00C80942"/>
    <w:p w:rsidR="001278F7" w:rsidRDefault="001278F7">
      <w:r w:rsidRPr="000E753A">
        <w:rPr>
          <w:b/>
        </w:rPr>
        <w:t xml:space="preserve">Specyfikacja istotnych warunków zamówienia została zatwierdzona w dniu </w:t>
      </w:r>
      <w:r w:rsidR="009B2C81">
        <w:rPr>
          <w:b/>
        </w:rPr>
        <w:t>27.02</w:t>
      </w:r>
      <w:r w:rsidR="00205671">
        <w:rPr>
          <w:b/>
        </w:rPr>
        <w:t>.2017</w:t>
      </w:r>
      <w:r w:rsidRPr="006C66E3">
        <w:rPr>
          <w:b/>
        </w:rPr>
        <w:t xml:space="preserve"> r.</w:t>
      </w:r>
    </w:p>
    <w:p w:rsidR="000E753A" w:rsidRDefault="000E753A"/>
    <w:p w:rsidR="001278F7" w:rsidRDefault="001278F7" w:rsidP="000E753A">
      <w:pPr>
        <w:spacing w:after="0"/>
      </w:pPr>
      <w:r>
        <w:t>…………………………………………………………………</w:t>
      </w:r>
    </w:p>
    <w:p w:rsidR="000E753A" w:rsidRDefault="000E753A" w:rsidP="000E753A">
      <w:pPr>
        <w:spacing w:after="0"/>
      </w:pPr>
      <w:r>
        <w:t>Podpis Kierownika Zamawiającego</w:t>
      </w:r>
    </w:p>
    <w:p w:rsidR="00C77DE1" w:rsidRDefault="00C77DE1"/>
    <w:p w:rsidR="009B2C81" w:rsidRDefault="009B2C81"/>
    <w:p w:rsidR="009B2C81" w:rsidRDefault="009B2C81"/>
    <w:p w:rsidR="00205671" w:rsidRDefault="00205671"/>
    <w:p w:rsidR="00C80942" w:rsidRPr="00C80942" w:rsidRDefault="00130683" w:rsidP="00C80942">
      <w:pPr>
        <w:pStyle w:val="Akapitzlist"/>
        <w:numPr>
          <w:ilvl w:val="0"/>
          <w:numId w:val="2"/>
        </w:numPr>
        <w:rPr>
          <w:b/>
        </w:rPr>
      </w:pPr>
      <w:r w:rsidRPr="00C80942">
        <w:rPr>
          <w:b/>
        </w:rPr>
        <w:t>NAZWA I ADRES ZAMAWIAJĄCEGO</w:t>
      </w:r>
    </w:p>
    <w:p w:rsidR="00C80942" w:rsidRPr="00C80942" w:rsidRDefault="00C80942" w:rsidP="00C80942">
      <w:pPr>
        <w:spacing w:after="0"/>
      </w:pPr>
      <w:r w:rsidRPr="00C80942">
        <w:t xml:space="preserve">ZAMAWIAJĄCY: </w:t>
      </w:r>
    </w:p>
    <w:p w:rsidR="00C80942" w:rsidRPr="00F61CC8" w:rsidRDefault="00C80942" w:rsidP="00C80942">
      <w:pPr>
        <w:spacing w:after="0"/>
        <w:rPr>
          <w:b/>
        </w:rPr>
      </w:pPr>
      <w:r w:rsidRPr="00F61CC8">
        <w:rPr>
          <w:b/>
        </w:rPr>
        <w:t>Gmina Radomyśl Wielki</w:t>
      </w:r>
    </w:p>
    <w:p w:rsidR="00C80942" w:rsidRPr="00F61CC8" w:rsidRDefault="00C80942" w:rsidP="00C80942">
      <w:pPr>
        <w:spacing w:after="0"/>
        <w:rPr>
          <w:b/>
        </w:rPr>
      </w:pPr>
      <w:r w:rsidRPr="00F61CC8">
        <w:rPr>
          <w:b/>
        </w:rPr>
        <w:t>Ul. Rynek 32</w:t>
      </w:r>
    </w:p>
    <w:p w:rsidR="00C80942" w:rsidRPr="00F61CC8" w:rsidRDefault="00C80942" w:rsidP="00C80942">
      <w:pPr>
        <w:spacing w:after="0"/>
        <w:rPr>
          <w:b/>
        </w:rPr>
      </w:pPr>
      <w:r w:rsidRPr="00F61CC8">
        <w:rPr>
          <w:b/>
        </w:rPr>
        <w:t>39-310 Radomyśl Wielki</w:t>
      </w:r>
    </w:p>
    <w:p w:rsidR="00C80942" w:rsidRPr="00C80942" w:rsidRDefault="00C80942" w:rsidP="00C80942">
      <w:pPr>
        <w:spacing w:after="0"/>
      </w:pPr>
      <w:r w:rsidRPr="00C80942">
        <w:t>NIP 817-19-54-408</w:t>
      </w:r>
    </w:p>
    <w:p w:rsidR="00C80942" w:rsidRPr="00C80942" w:rsidRDefault="00C80942" w:rsidP="00C80942">
      <w:pPr>
        <w:spacing w:after="0"/>
      </w:pPr>
      <w:r w:rsidRPr="00C80942">
        <w:t>REGON 851661228</w:t>
      </w:r>
    </w:p>
    <w:p w:rsidR="00C80942" w:rsidRPr="00C80942" w:rsidRDefault="00C80942" w:rsidP="00C80942">
      <w:pPr>
        <w:spacing w:after="0"/>
      </w:pPr>
      <w:r w:rsidRPr="00C80942">
        <w:t>Tel. 14 68 19 121- 123</w:t>
      </w:r>
    </w:p>
    <w:p w:rsidR="00C80942" w:rsidRPr="00C80942" w:rsidRDefault="00C80942" w:rsidP="00C80942">
      <w:pPr>
        <w:spacing w:after="0"/>
        <w:rPr>
          <w:lang w:val="en-GB"/>
        </w:rPr>
      </w:pPr>
      <w:r w:rsidRPr="00C80942">
        <w:rPr>
          <w:lang w:val="en-GB"/>
        </w:rPr>
        <w:t>Fax 14 68 19 123</w:t>
      </w:r>
    </w:p>
    <w:p w:rsidR="00C80942" w:rsidRPr="00C80942" w:rsidRDefault="00C80942" w:rsidP="00C80942">
      <w:pPr>
        <w:spacing w:after="0"/>
        <w:rPr>
          <w:lang w:val="en-GB"/>
        </w:rPr>
      </w:pPr>
      <w:r w:rsidRPr="00C80942">
        <w:rPr>
          <w:lang w:val="en-GB"/>
        </w:rPr>
        <w:t xml:space="preserve">Adres e- mail: </w:t>
      </w:r>
      <w:hyperlink r:id="rId8" w:history="1">
        <w:r w:rsidRPr="00C80942">
          <w:rPr>
            <w:rStyle w:val="Hipercze"/>
            <w:lang w:val="en-GB"/>
          </w:rPr>
          <w:t>sekretariat@radomyslwielki.pl</w:t>
        </w:r>
      </w:hyperlink>
      <w:r w:rsidRPr="00C80942">
        <w:rPr>
          <w:lang w:val="en-GB"/>
        </w:rPr>
        <w:t xml:space="preserve">;  </w:t>
      </w:r>
      <w:hyperlink r:id="rId9" w:history="1">
        <w:r w:rsidRPr="00C80942">
          <w:rPr>
            <w:rStyle w:val="Hipercze"/>
            <w:lang w:val="en-GB"/>
          </w:rPr>
          <w:t>inwestycje@radomyslwielki.pl</w:t>
        </w:r>
      </w:hyperlink>
    </w:p>
    <w:p w:rsidR="00C80942" w:rsidRPr="00C80942" w:rsidRDefault="00C80942" w:rsidP="00C80942">
      <w:pPr>
        <w:spacing w:after="0"/>
      </w:pPr>
      <w:r w:rsidRPr="00C80942">
        <w:t xml:space="preserve">Adres strony internetowej: </w:t>
      </w:r>
      <w:hyperlink r:id="rId10" w:history="1">
        <w:r w:rsidRPr="00C80942">
          <w:rPr>
            <w:rStyle w:val="Hipercze"/>
          </w:rPr>
          <w:t>www.radomyslwielki.pl</w:t>
        </w:r>
      </w:hyperlink>
    </w:p>
    <w:p w:rsidR="00C80942" w:rsidRDefault="00C80942"/>
    <w:p w:rsidR="00C80942" w:rsidRPr="00C80942" w:rsidRDefault="00130683" w:rsidP="00C80942">
      <w:pPr>
        <w:pStyle w:val="Akapitzlist"/>
        <w:numPr>
          <w:ilvl w:val="0"/>
          <w:numId w:val="2"/>
        </w:numPr>
        <w:rPr>
          <w:b/>
        </w:rPr>
      </w:pPr>
      <w:r w:rsidRPr="00C80942">
        <w:rPr>
          <w:b/>
        </w:rPr>
        <w:t>TRYB UDZIELENIA ZAMÓWIENIA</w:t>
      </w:r>
    </w:p>
    <w:p w:rsidR="00C80942" w:rsidRDefault="00C80942" w:rsidP="008B17A2">
      <w:pPr>
        <w:jc w:val="both"/>
      </w:pPr>
      <w:r>
        <w:t>Postępowanie o udzielenie zamówienia publicznego prowadzone jest w trybie p</w:t>
      </w:r>
      <w:r w:rsidRPr="00C80942">
        <w:t>rzetarg</w:t>
      </w:r>
      <w:r>
        <w:t>u</w:t>
      </w:r>
      <w:r w:rsidRPr="00C80942">
        <w:t xml:space="preserve"> nieograniczon</w:t>
      </w:r>
      <w:r>
        <w:t>ego zgodnie z</w:t>
      </w:r>
      <w:r w:rsidRPr="00C80942">
        <w:t xml:space="preserve"> ustaw</w:t>
      </w:r>
      <w:r>
        <w:t>ą</w:t>
      </w:r>
      <w:r w:rsidRPr="00C80942">
        <w:t xml:space="preserve"> z dnia 29 stycznia 2004 r. Prawo zamówień publicznych (tekst jedn. Dz. U. z 2015 r., poz. 2164</w:t>
      </w:r>
      <w:r>
        <w:t xml:space="preserve"> ze zm.</w:t>
      </w:r>
      <w:r w:rsidRPr="00C80942">
        <w:t xml:space="preserve">), zwanej dalej ,,Ustawą” lub „ustawą PZP”. </w:t>
      </w:r>
    </w:p>
    <w:p w:rsidR="00C80942" w:rsidRDefault="00C80942" w:rsidP="008B17A2">
      <w:pPr>
        <w:jc w:val="both"/>
      </w:pPr>
      <w:r w:rsidRPr="00C80942">
        <w:t xml:space="preserve">Wartość zamówienia </w:t>
      </w:r>
      <w:r>
        <w:t xml:space="preserve">nie </w:t>
      </w:r>
      <w:r w:rsidRPr="00C80942">
        <w:t>przekracza kwoty określone</w:t>
      </w:r>
      <w:r>
        <w:t>j</w:t>
      </w:r>
      <w:r w:rsidRPr="00C80942">
        <w:t xml:space="preserve"> w przepisach wydanych na podstawie art. 11 ust. 8 ustawy PZP.</w:t>
      </w:r>
    </w:p>
    <w:p w:rsidR="00C80942" w:rsidRDefault="00C80942" w:rsidP="008B17A2">
      <w:pPr>
        <w:jc w:val="both"/>
      </w:pPr>
      <w:r w:rsidRPr="00C80942">
        <w:t>Do czynności podejmowanych przez Zamawiającego i Wykonawców, jeżeli przepisy Ustawy nie stanowią inaczej, stosowane będą przepisy ustawy z dnia 23 kwietnia 1964r. – Kodeks cywilny (tekst jedn. Dz. U. z 2016 r., poz. 380</w:t>
      </w:r>
      <w:r w:rsidR="00B53924">
        <w:t xml:space="preserve"> ze zm.</w:t>
      </w:r>
      <w:r w:rsidRPr="00C80942">
        <w:t>).</w:t>
      </w:r>
    </w:p>
    <w:p w:rsidR="00B41D58" w:rsidRDefault="00130683" w:rsidP="008B17A2">
      <w:pPr>
        <w:pStyle w:val="Akapitzlist"/>
        <w:numPr>
          <w:ilvl w:val="0"/>
          <w:numId w:val="2"/>
        </w:numPr>
        <w:jc w:val="both"/>
        <w:rPr>
          <w:b/>
        </w:rPr>
      </w:pPr>
      <w:r w:rsidRPr="00B41D58">
        <w:rPr>
          <w:b/>
        </w:rPr>
        <w:t>OPIS PRZEDMIOTU ZAMÓWIENIA</w:t>
      </w:r>
    </w:p>
    <w:p w:rsidR="00C54A2E" w:rsidRDefault="008D1A3A" w:rsidP="004D46C7">
      <w:pPr>
        <w:pStyle w:val="Styl1"/>
        <w:numPr>
          <w:ilvl w:val="0"/>
          <w:numId w:val="0"/>
        </w:numPr>
        <w:ind w:left="720"/>
        <w:jc w:val="both"/>
        <w:rPr>
          <w:b/>
        </w:rPr>
      </w:pPr>
      <w:r>
        <w:t>Przedmiotem zamówienia jest:</w:t>
      </w:r>
      <w:r w:rsidR="00205671" w:rsidRPr="00205671">
        <w:t xml:space="preserve"> </w:t>
      </w:r>
      <w:r w:rsidR="009B2C81" w:rsidRPr="009B2C81">
        <w:rPr>
          <w:b/>
        </w:rPr>
        <w:t>„Termomodernizacja budynku Zespołu Szkolno- Przedszkolnego w Dulczy Wielkiej”</w:t>
      </w:r>
      <w:r w:rsidR="00205671">
        <w:rPr>
          <w:b/>
        </w:rPr>
        <w:t>.</w:t>
      </w:r>
    </w:p>
    <w:p w:rsidR="00205671" w:rsidRPr="004D46C7" w:rsidRDefault="00205671" w:rsidP="004D46C7">
      <w:pPr>
        <w:pStyle w:val="Styl1"/>
        <w:numPr>
          <w:ilvl w:val="0"/>
          <w:numId w:val="0"/>
        </w:numPr>
        <w:ind w:left="720"/>
        <w:jc w:val="both"/>
        <w:rPr>
          <w:b/>
        </w:rPr>
      </w:pPr>
    </w:p>
    <w:p w:rsidR="00BC40EE" w:rsidRPr="001949B6" w:rsidRDefault="009C5C77" w:rsidP="009B2C81">
      <w:pPr>
        <w:pStyle w:val="Styl1"/>
        <w:widowControl w:val="0"/>
        <w:suppressAutoHyphens/>
        <w:autoSpaceDE w:val="0"/>
        <w:spacing w:before="60" w:after="0" w:line="276" w:lineRule="auto"/>
        <w:jc w:val="both"/>
      </w:pPr>
      <w:r w:rsidRPr="00DB61FF">
        <w:t>Zamówienie</w:t>
      </w:r>
      <w:r>
        <w:rPr>
          <w:color w:val="FF0000"/>
        </w:rPr>
        <w:t xml:space="preserve"> </w:t>
      </w:r>
      <w:r w:rsidR="001949B6">
        <w:rPr>
          <w:color w:val="000000"/>
          <w:lang w:eastAsia="pl-PL"/>
        </w:rPr>
        <w:t>zostało podzielone na cztery części:</w:t>
      </w:r>
    </w:p>
    <w:p w:rsidR="001949B6" w:rsidRPr="00FF2974" w:rsidRDefault="001949B6" w:rsidP="001949B6">
      <w:pPr>
        <w:pStyle w:val="Styl1"/>
        <w:widowControl w:val="0"/>
        <w:numPr>
          <w:ilvl w:val="2"/>
          <w:numId w:val="2"/>
        </w:numPr>
        <w:suppressAutoHyphens/>
        <w:autoSpaceDE w:val="0"/>
        <w:spacing w:before="60" w:after="0" w:line="276" w:lineRule="auto"/>
        <w:jc w:val="both"/>
        <w:rPr>
          <w:b/>
        </w:rPr>
      </w:pPr>
      <w:r w:rsidRPr="00FF2974">
        <w:rPr>
          <w:b/>
        </w:rPr>
        <w:t>Część nr 1- „Termomodernizacja budynku Zespołu Szkolno- Przedszkolnego w Dulczy Wielkiej”</w:t>
      </w:r>
    </w:p>
    <w:p w:rsidR="00495714" w:rsidRDefault="001949B6" w:rsidP="000F26C3">
      <w:pPr>
        <w:pStyle w:val="Styl1"/>
        <w:numPr>
          <w:ilvl w:val="0"/>
          <w:numId w:val="0"/>
        </w:numPr>
        <w:ind w:left="708"/>
        <w:jc w:val="both"/>
      </w:pPr>
      <w:r w:rsidRPr="001949B6">
        <w:t>Zamówienie obejmuje wykonanie: ocieplenia stropodachu, ocieplenie ścian zewnętrznych metodą lekko- mokrą, docieplenie ścian budynku płytami styropianowymi i pokrycie wyprawami elewacyjnymi.</w:t>
      </w:r>
    </w:p>
    <w:p w:rsidR="001949B6" w:rsidRPr="00FF2974" w:rsidRDefault="005E3C84" w:rsidP="005E3C84">
      <w:pPr>
        <w:pStyle w:val="Styl1"/>
        <w:numPr>
          <w:ilvl w:val="2"/>
          <w:numId w:val="2"/>
        </w:numPr>
        <w:jc w:val="both"/>
        <w:rPr>
          <w:b/>
        </w:rPr>
      </w:pPr>
      <w:r w:rsidRPr="00FF2974">
        <w:rPr>
          <w:b/>
        </w:rPr>
        <w:t>Część nr 2- „Termomodernizacja budynku Zespołu Szkolno- Przedszkolnego w Dulczy Wielkiej- wykonanie modernizacji instalacji systemu grzewczego”</w:t>
      </w:r>
    </w:p>
    <w:p w:rsidR="000F26C3" w:rsidRPr="000F26C3" w:rsidRDefault="000F26C3" w:rsidP="000F26C3">
      <w:pPr>
        <w:pStyle w:val="Styl1"/>
        <w:numPr>
          <w:ilvl w:val="0"/>
          <w:numId w:val="0"/>
        </w:numPr>
        <w:ind w:left="1080"/>
        <w:jc w:val="both"/>
      </w:pPr>
      <w:r>
        <w:t>Zamówienie obejmuje wykonanie: modernizacji systemu grzewczego i CWU oraz modernizacja instalacji C.W. użytkowej poprzez wymianę zasobnika wraz z robotami towarzyszącymi C.W.U.</w:t>
      </w:r>
      <w:r w:rsidR="00774C0B">
        <w:t xml:space="preserve"> oraz wymiana kotła centralnego ogrzewania.</w:t>
      </w:r>
    </w:p>
    <w:p w:rsidR="005E3C84" w:rsidRPr="005E3C84" w:rsidRDefault="005E3C84" w:rsidP="005E3C84">
      <w:pPr>
        <w:pStyle w:val="Styl1"/>
        <w:numPr>
          <w:ilvl w:val="0"/>
          <w:numId w:val="0"/>
        </w:numPr>
        <w:ind w:left="1080"/>
        <w:jc w:val="both"/>
      </w:pPr>
    </w:p>
    <w:p w:rsidR="0098200F" w:rsidRPr="00FF2974" w:rsidRDefault="0098200F" w:rsidP="0098200F">
      <w:pPr>
        <w:pStyle w:val="Styl1"/>
        <w:widowControl w:val="0"/>
        <w:numPr>
          <w:ilvl w:val="2"/>
          <w:numId w:val="2"/>
        </w:numPr>
        <w:suppressAutoHyphens/>
        <w:autoSpaceDE w:val="0"/>
        <w:spacing w:before="60" w:after="0" w:line="276" w:lineRule="auto"/>
        <w:jc w:val="both"/>
        <w:rPr>
          <w:b/>
        </w:rPr>
      </w:pPr>
      <w:r w:rsidRPr="00FF2974">
        <w:rPr>
          <w:b/>
        </w:rPr>
        <w:t>Część nr 3 - „Termomodernizacja budynku Zespołu Szkolno- Przedszkolnego w Dulczy Wielkiej- wykonanie robót remontowych na obiekcie ZSP w Dulczy Wielkiej”</w:t>
      </w:r>
    </w:p>
    <w:p w:rsidR="0098200F" w:rsidRPr="0098200F" w:rsidRDefault="0098200F" w:rsidP="0098200F">
      <w:pPr>
        <w:pStyle w:val="Styl1"/>
        <w:widowControl w:val="0"/>
        <w:numPr>
          <w:ilvl w:val="0"/>
          <w:numId w:val="0"/>
        </w:numPr>
        <w:suppressAutoHyphens/>
        <w:autoSpaceDE w:val="0"/>
        <w:spacing w:before="60" w:after="0" w:line="276" w:lineRule="auto"/>
        <w:ind w:left="1080"/>
        <w:jc w:val="both"/>
      </w:pPr>
      <w:r>
        <w:t xml:space="preserve">Zamówienie obejmuje wykonanie robót remontowych polegających na malowaniu farbami klejowymi, emulsyjnymi, olejnymi starych tynków wewnętrznych, </w:t>
      </w:r>
      <w:r w:rsidR="00F01DD0">
        <w:t>malowaniu</w:t>
      </w:r>
      <w:r w:rsidR="00930BBF">
        <w:t xml:space="preserve"> farbą olejną drzwi, ścianek, szafek</w:t>
      </w:r>
      <w:r w:rsidR="00A150B7">
        <w:t>, rozebraniu ścian, filarów, kolumn z cegieł, uzupełnienie posadzek i cokolików cementowych jednolitych.</w:t>
      </w:r>
    </w:p>
    <w:p w:rsidR="00A150B7" w:rsidRPr="00FF2974" w:rsidRDefault="00A150B7" w:rsidP="00A150B7">
      <w:pPr>
        <w:pStyle w:val="Styl1"/>
        <w:widowControl w:val="0"/>
        <w:numPr>
          <w:ilvl w:val="2"/>
          <w:numId w:val="2"/>
        </w:numPr>
        <w:suppressAutoHyphens/>
        <w:autoSpaceDE w:val="0"/>
        <w:spacing w:before="60" w:after="0" w:line="276" w:lineRule="auto"/>
        <w:jc w:val="both"/>
        <w:rPr>
          <w:b/>
        </w:rPr>
      </w:pPr>
      <w:r w:rsidRPr="00FF2974">
        <w:rPr>
          <w:b/>
        </w:rPr>
        <w:t>Część nr 4 - „Termomodernizacja budynku Zespołu Szkolno- Przedszkolnego w Dulczy Wielkiej- wykonanie placu apelowego”</w:t>
      </w:r>
    </w:p>
    <w:p w:rsidR="005E3C84" w:rsidRDefault="00A150B7" w:rsidP="00A150B7">
      <w:pPr>
        <w:pStyle w:val="Styl1"/>
        <w:numPr>
          <w:ilvl w:val="0"/>
          <w:numId w:val="0"/>
        </w:numPr>
        <w:ind w:left="1080"/>
        <w:jc w:val="both"/>
      </w:pPr>
      <w:r>
        <w:t xml:space="preserve">Zamówienie obejmuje wykonanie placu </w:t>
      </w:r>
      <w:r w:rsidR="00A22871">
        <w:t>apelowego</w:t>
      </w:r>
      <w:bookmarkStart w:id="0" w:name="_GoBack"/>
      <w:bookmarkEnd w:id="0"/>
      <w:r>
        <w:t xml:space="preserve"> w </w:t>
      </w:r>
      <w:r w:rsidR="00F85DD4">
        <w:t>zakresie</w:t>
      </w:r>
      <w:r>
        <w:t>: rozebranie chodników z płyty betonowej, wykonanie nawierzchni z kostki brukowej betonowej wraz z podbudową</w:t>
      </w:r>
      <w:r w:rsidR="00370AFF">
        <w:t>.</w:t>
      </w:r>
    </w:p>
    <w:p w:rsidR="00370AFF" w:rsidRPr="001949B6" w:rsidRDefault="00370AFF" w:rsidP="00A150B7">
      <w:pPr>
        <w:pStyle w:val="Styl1"/>
        <w:numPr>
          <w:ilvl w:val="0"/>
          <w:numId w:val="0"/>
        </w:numPr>
        <w:ind w:left="1080"/>
        <w:jc w:val="both"/>
      </w:pPr>
    </w:p>
    <w:p w:rsidR="00FE2ABF" w:rsidRDefault="00FE2ABF" w:rsidP="006517B0">
      <w:pPr>
        <w:pStyle w:val="Styl1"/>
        <w:jc w:val="both"/>
      </w:pPr>
      <w:r w:rsidRPr="00FE2ABF">
        <w:t>Szczegółowy zakres przedmiotu zamówienia określony jest w Przedmiar</w:t>
      </w:r>
      <w:r>
        <w:t>ze</w:t>
      </w:r>
      <w:r w:rsidRPr="00FE2ABF">
        <w:t xml:space="preserve"> robót</w:t>
      </w:r>
      <w:r w:rsidR="006517B0">
        <w:t xml:space="preserve">, </w:t>
      </w:r>
      <w:r w:rsidR="00DB61FF">
        <w:t xml:space="preserve">Kosztorysach ofertowych, </w:t>
      </w:r>
      <w:r>
        <w:t>dokumentacji technicznej</w:t>
      </w:r>
      <w:r w:rsidRPr="00FE2ABF">
        <w:t xml:space="preserve"> oraz Szczegółow</w:t>
      </w:r>
      <w:r>
        <w:t>ej</w:t>
      </w:r>
      <w:r w:rsidRPr="00FE2ABF">
        <w:t xml:space="preserve"> Specyfikacj</w:t>
      </w:r>
      <w:r>
        <w:t xml:space="preserve">i Technicznej stanowiących cześć </w:t>
      </w:r>
      <w:r w:rsidRPr="00FE2ABF">
        <w:t xml:space="preserve">specyfikacji istotnych warunków zamówienia.     </w:t>
      </w:r>
    </w:p>
    <w:p w:rsidR="00093837" w:rsidRDefault="00093837" w:rsidP="008B17A2">
      <w:pPr>
        <w:pStyle w:val="Akapitzlist"/>
        <w:numPr>
          <w:ilvl w:val="1"/>
          <w:numId w:val="2"/>
        </w:numPr>
        <w:jc w:val="both"/>
      </w:pPr>
      <w:r>
        <w:t>Realizacja robót objętych przedmiotem zamówienia musi być zgodna z:</w:t>
      </w:r>
    </w:p>
    <w:p w:rsidR="00093837" w:rsidRDefault="00F745F7" w:rsidP="008B17A2">
      <w:pPr>
        <w:pStyle w:val="Akapitzlist"/>
        <w:numPr>
          <w:ilvl w:val="0"/>
          <w:numId w:val="6"/>
        </w:numPr>
        <w:spacing w:after="0"/>
        <w:jc w:val="both"/>
      </w:pPr>
      <w:r>
        <w:t xml:space="preserve">Przedmiar robót </w:t>
      </w:r>
      <w:r w:rsidR="00AB42A0">
        <w:t>–Rozdział IV</w:t>
      </w:r>
      <w:r w:rsidR="00093837">
        <w:t xml:space="preserve">, </w:t>
      </w:r>
    </w:p>
    <w:p w:rsidR="00AB42A0" w:rsidRDefault="00AB42A0" w:rsidP="008B17A2">
      <w:pPr>
        <w:pStyle w:val="Akapitzlist"/>
        <w:numPr>
          <w:ilvl w:val="0"/>
          <w:numId w:val="6"/>
        </w:numPr>
        <w:spacing w:after="0"/>
        <w:jc w:val="both"/>
      </w:pPr>
      <w:r>
        <w:t>Kosztorysem ofertowym – Rozdział III</w:t>
      </w:r>
    </w:p>
    <w:p w:rsidR="00093837" w:rsidRDefault="00093837" w:rsidP="008B17A2">
      <w:pPr>
        <w:pStyle w:val="Akapitzlist"/>
        <w:numPr>
          <w:ilvl w:val="0"/>
          <w:numId w:val="6"/>
        </w:numPr>
        <w:spacing w:after="0"/>
        <w:jc w:val="both"/>
      </w:pPr>
      <w:r>
        <w:t>Szczegółowy</w:t>
      </w:r>
      <w:r w:rsidR="00F745F7">
        <w:t xml:space="preserve">mi Specyfikacjami Technicznymi </w:t>
      </w:r>
      <w:r w:rsidR="00AB42A0">
        <w:t>–</w:t>
      </w:r>
      <w:r w:rsidR="00F745F7">
        <w:t xml:space="preserve"> </w:t>
      </w:r>
      <w:r w:rsidR="00AB42A0">
        <w:t>Rozdział V</w:t>
      </w:r>
      <w:r w:rsidR="0097091C">
        <w:t>I</w:t>
      </w:r>
      <w:r>
        <w:t>,</w:t>
      </w:r>
    </w:p>
    <w:p w:rsidR="00093837" w:rsidRDefault="00F745F7" w:rsidP="008B17A2">
      <w:pPr>
        <w:pStyle w:val="Akapitzlist"/>
        <w:numPr>
          <w:ilvl w:val="0"/>
          <w:numId w:val="6"/>
        </w:numPr>
        <w:spacing w:after="0"/>
        <w:jc w:val="both"/>
      </w:pPr>
      <w:r>
        <w:t>Dokument</w:t>
      </w:r>
      <w:r w:rsidR="00AB42A0">
        <w:t>acją Techniczną – Rozdział VII</w:t>
      </w:r>
      <w:r>
        <w:t>,</w:t>
      </w:r>
    </w:p>
    <w:p w:rsidR="00093837" w:rsidRDefault="00093837" w:rsidP="008B17A2">
      <w:pPr>
        <w:pStyle w:val="Akapitzlist"/>
        <w:numPr>
          <w:ilvl w:val="0"/>
          <w:numId w:val="6"/>
        </w:numPr>
        <w:spacing w:after="0" w:line="240" w:lineRule="auto"/>
        <w:jc w:val="both"/>
      </w:pPr>
      <w:r>
        <w:t>Warunkami umo</w:t>
      </w:r>
      <w:r w:rsidR="00F745F7">
        <w:t xml:space="preserve">wy zawartymi w projekcie umowy </w:t>
      </w:r>
      <w:r w:rsidR="00AB42A0">
        <w:t>–</w:t>
      </w:r>
      <w:r w:rsidR="00F745F7" w:rsidRPr="00F745F7">
        <w:t xml:space="preserve"> </w:t>
      </w:r>
      <w:r w:rsidR="0097091C">
        <w:t>Rozdział V</w:t>
      </w:r>
    </w:p>
    <w:p w:rsidR="00093837" w:rsidRDefault="00093837" w:rsidP="008B17A2">
      <w:pPr>
        <w:spacing w:after="0" w:line="240" w:lineRule="auto"/>
        <w:jc w:val="both"/>
      </w:pPr>
      <w:r>
        <w:t>stanowiącymi Specyfikację Istotnych Warunków Zamówienia.</w:t>
      </w:r>
    </w:p>
    <w:p w:rsidR="005115E5" w:rsidRDefault="005115E5" w:rsidP="008B17A2">
      <w:pPr>
        <w:spacing w:after="0" w:line="240" w:lineRule="auto"/>
        <w:jc w:val="both"/>
      </w:pPr>
    </w:p>
    <w:p w:rsidR="00691884" w:rsidRPr="00691884" w:rsidRDefault="00691884" w:rsidP="008B17A2">
      <w:pPr>
        <w:pStyle w:val="Akapitzlist"/>
        <w:numPr>
          <w:ilvl w:val="1"/>
          <w:numId w:val="2"/>
        </w:numPr>
        <w:spacing w:after="0" w:line="240" w:lineRule="auto"/>
        <w:ind w:left="714" w:hanging="357"/>
        <w:jc w:val="both"/>
        <w:rPr>
          <w:b/>
        </w:rPr>
      </w:pPr>
      <w:r w:rsidRPr="00691884">
        <w:t>Wykonawca zobowiązany jest udzielić</w:t>
      </w:r>
      <w:r>
        <w:t xml:space="preserve"> Zamawiającemu</w:t>
      </w:r>
      <w:r w:rsidRPr="00691884">
        <w:t xml:space="preserve"> </w:t>
      </w:r>
      <w:r w:rsidRPr="00691884">
        <w:rPr>
          <w:b/>
        </w:rPr>
        <w:t>gwarancji na przedmiot zamów</w:t>
      </w:r>
      <w:r>
        <w:rPr>
          <w:b/>
        </w:rPr>
        <w:t xml:space="preserve">ienia na okres </w:t>
      </w:r>
      <w:r w:rsidRPr="007C0A79">
        <w:rPr>
          <w:b/>
        </w:rPr>
        <w:t>min</w:t>
      </w:r>
      <w:r w:rsidR="00F6659A" w:rsidRPr="007C0A79">
        <w:rPr>
          <w:b/>
        </w:rPr>
        <w:t xml:space="preserve">. </w:t>
      </w:r>
      <w:r w:rsidR="00DA3C58" w:rsidRPr="007C0A79">
        <w:rPr>
          <w:b/>
        </w:rPr>
        <w:t>48</w:t>
      </w:r>
      <w:r w:rsidR="00F6659A" w:rsidRPr="007C0A79">
        <w:rPr>
          <w:b/>
        </w:rPr>
        <w:t xml:space="preserve"> miesięcy</w:t>
      </w:r>
      <w:r w:rsidRPr="007C0A79">
        <w:rPr>
          <w:b/>
        </w:rPr>
        <w:t xml:space="preserve"> (okres </w:t>
      </w:r>
      <w:r>
        <w:rPr>
          <w:b/>
        </w:rPr>
        <w:t>gwarancji i rękojmi za wady stanowi kryterium oceny ofert).</w:t>
      </w:r>
    </w:p>
    <w:p w:rsidR="00691884" w:rsidRPr="00691884" w:rsidRDefault="00691884" w:rsidP="00691884">
      <w:pPr>
        <w:pStyle w:val="Akapitzlist"/>
        <w:spacing w:after="0" w:line="240" w:lineRule="auto"/>
        <w:ind w:left="714"/>
        <w:jc w:val="both"/>
      </w:pPr>
    </w:p>
    <w:p w:rsidR="005115E5" w:rsidRPr="000A24E2" w:rsidRDefault="00E95C48" w:rsidP="008B17A2">
      <w:pPr>
        <w:pStyle w:val="Akapitzlist"/>
        <w:numPr>
          <w:ilvl w:val="1"/>
          <w:numId w:val="2"/>
        </w:numPr>
        <w:spacing w:after="0" w:line="240" w:lineRule="auto"/>
        <w:ind w:left="714" w:hanging="357"/>
        <w:jc w:val="both"/>
        <w:rPr>
          <w:b/>
        </w:rPr>
      </w:pPr>
      <w:r w:rsidRPr="000A24E2">
        <w:rPr>
          <w:b/>
        </w:rPr>
        <w:t>Oznaczenie przedmiotu zamówienia wg Wspólnego Słownika Zamówień (CPV):</w:t>
      </w:r>
    </w:p>
    <w:p w:rsidR="00DA3C58" w:rsidRPr="00084150" w:rsidRDefault="008E126A" w:rsidP="00C47EF0">
      <w:pPr>
        <w:pStyle w:val="Akapitzlist"/>
        <w:spacing w:after="0" w:line="240" w:lineRule="auto"/>
        <w:rPr>
          <w:b/>
        </w:rPr>
      </w:pPr>
      <w:r w:rsidRPr="00084150">
        <w:rPr>
          <w:b/>
        </w:rPr>
        <w:t>Część nr 1</w:t>
      </w:r>
    </w:p>
    <w:p w:rsidR="008E126A" w:rsidRDefault="008E126A" w:rsidP="00C47EF0">
      <w:pPr>
        <w:pStyle w:val="Akapitzlist"/>
        <w:spacing w:after="0" w:line="240" w:lineRule="auto"/>
      </w:pPr>
      <w:r>
        <w:t>45.00.00.00-7 – roboty budowlane</w:t>
      </w:r>
    </w:p>
    <w:p w:rsidR="008E126A" w:rsidRDefault="008E126A" w:rsidP="00C47EF0">
      <w:pPr>
        <w:pStyle w:val="Akapitzlist"/>
        <w:spacing w:after="0" w:line="240" w:lineRule="auto"/>
      </w:pPr>
      <w:r>
        <w:t>45.32.10.00-3 – izolacja cieplna</w:t>
      </w:r>
    </w:p>
    <w:p w:rsidR="008E126A" w:rsidRDefault="008E126A" w:rsidP="00C47EF0">
      <w:pPr>
        <w:pStyle w:val="Akapitzlist"/>
        <w:spacing w:after="0" w:line="240" w:lineRule="auto"/>
      </w:pPr>
    </w:p>
    <w:p w:rsidR="008E126A" w:rsidRPr="00084150" w:rsidRDefault="008E126A" w:rsidP="00C47EF0">
      <w:pPr>
        <w:pStyle w:val="Akapitzlist"/>
        <w:spacing w:after="0" w:line="240" w:lineRule="auto"/>
        <w:rPr>
          <w:b/>
        </w:rPr>
      </w:pPr>
      <w:r w:rsidRPr="00084150">
        <w:rPr>
          <w:b/>
        </w:rPr>
        <w:t>Część nr 2</w:t>
      </w:r>
    </w:p>
    <w:p w:rsidR="008E126A" w:rsidRDefault="008E126A" w:rsidP="008E126A">
      <w:pPr>
        <w:pStyle w:val="Akapitzlist"/>
        <w:spacing w:after="0" w:line="240" w:lineRule="auto"/>
      </w:pPr>
      <w:r>
        <w:t>45.00.00.00-7 – roboty budowlane</w:t>
      </w:r>
    </w:p>
    <w:p w:rsidR="008E126A" w:rsidRDefault="00B52333" w:rsidP="00C47EF0">
      <w:pPr>
        <w:pStyle w:val="Akapitzlist"/>
        <w:spacing w:after="0" w:line="240" w:lineRule="auto"/>
      </w:pPr>
      <w:r>
        <w:t>45.33.00.00-9 – roboty instalacyjne wodno- kanalizacyjne i sanitarne</w:t>
      </w:r>
    </w:p>
    <w:p w:rsidR="00B52333" w:rsidRDefault="00B52333" w:rsidP="00C47EF0">
      <w:pPr>
        <w:pStyle w:val="Akapitzlist"/>
        <w:spacing w:after="0" w:line="240" w:lineRule="auto"/>
      </w:pPr>
      <w:r>
        <w:t>45.33.30.00-0 – roboty instalacyjne gazowe</w:t>
      </w:r>
    </w:p>
    <w:p w:rsidR="00B52333" w:rsidRDefault="00B52333" w:rsidP="00C47EF0">
      <w:pPr>
        <w:pStyle w:val="Akapitzlist"/>
        <w:spacing w:after="0" w:line="240" w:lineRule="auto"/>
      </w:pPr>
      <w:r>
        <w:t xml:space="preserve">45.33.10.00-6 – instalowanie urządzeń grzewczych, wentylacyjnych i </w:t>
      </w:r>
      <w:r w:rsidR="006E10E4">
        <w:t>klimatyzacyjnych</w:t>
      </w:r>
    </w:p>
    <w:p w:rsidR="00843312" w:rsidRDefault="00843312" w:rsidP="00C47EF0">
      <w:pPr>
        <w:pStyle w:val="Akapitzlist"/>
        <w:spacing w:after="0" w:line="240" w:lineRule="auto"/>
      </w:pPr>
      <w:r>
        <w:t>45.33.11.00-7 – instalowanie centralnego ogrzewania</w:t>
      </w:r>
    </w:p>
    <w:p w:rsidR="008E126A" w:rsidRDefault="008E126A" w:rsidP="00C47EF0">
      <w:pPr>
        <w:pStyle w:val="Akapitzlist"/>
        <w:spacing w:after="0" w:line="240" w:lineRule="auto"/>
      </w:pPr>
    </w:p>
    <w:p w:rsidR="00843312" w:rsidRPr="00084150" w:rsidRDefault="00843312" w:rsidP="00C47EF0">
      <w:pPr>
        <w:pStyle w:val="Akapitzlist"/>
        <w:spacing w:after="0" w:line="240" w:lineRule="auto"/>
        <w:rPr>
          <w:b/>
        </w:rPr>
      </w:pPr>
      <w:r w:rsidRPr="00084150">
        <w:rPr>
          <w:b/>
        </w:rPr>
        <w:t>Część nr 3</w:t>
      </w:r>
    </w:p>
    <w:p w:rsidR="00843312" w:rsidRDefault="00843312" w:rsidP="00843312">
      <w:pPr>
        <w:pStyle w:val="Akapitzlist"/>
        <w:spacing w:after="0" w:line="240" w:lineRule="auto"/>
      </w:pPr>
      <w:r>
        <w:t>45.00.00.00-7 – roboty budowlane</w:t>
      </w:r>
    </w:p>
    <w:p w:rsidR="00843312" w:rsidRDefault="00843312" w:rsidP="00C47EF0">
      <w:pPr>
        <w:pStyle w:val="Akapitzlist"/>
        <w:spacing w:after="0" w:line="240" w:lineRule="auto"/>
      </w:pPr>
      <w:r>
        <w:t>45.40.00.00-1 – roboty wykończeniowe w zakresie obiektów budowlanych</w:t>
      </w:r>
    </w:p>
    <w:p w:rsidR="00843312" w:rsidRDefault="00843312" w:rsidP="00C47EF0">
      <w:pPr>
        <w:pStyle w:val="Akapitzlist"/>
        <w:spacing w:after="0" w:line="240" w:lineRule="auto"/>
      </w:pPr>
      <w:r>
        <w:t>45.44.21.00-8 – roboty malarskie</w:t>
      </w:r>
    </w:p>
    <w:p w:rsidR="00843312" w:rsidRDefault="00843312" w:rsidP="00C47EF0">
      <w:pPr>
        <w:pStyle w:val="Akapitzlist"/>
        <w:spacing w:after="0" w:line="240" w:lineRule="auto"/>
      </w:pPr>
    </w:p>
    <w:p w:rsidR="00843312" w:rsidRPr="00084150" w:rsidRDefault="00843312" w:rsidP="00C47EF0">
      <w:pPr>
        <w:pStyle w:val="Akapitzlist"/>
        <w:spacing w:after="0" w:line="240" w:lineRule="auto"/>
        <w:rPr>
          <w:b/>
        </w:rPr>
      </w:pPr>
      <w:r w:rsidRPr="00084150">
        <w:rPr>
          <w:b/>
        </w:rPr>
        <w:t>Część nr 4</w:t>
      </w:r>
    </w:p>
    <w:p w:rsidR="00843312" w:rsidRDefault="00843312" w:rsidP="00084150">
      <w:pPr>
        <w:pStyle w:val="Akapitzlist"/>
        <w:spacing w:after="0" w:line="240" w:lineRule="auto"/>
      </w:pPr>
      <w:r>
        <w:t>45.00.00.00-7 – roboty budowlane</w:t>
      </w:r>
    </w:p>
    <w:p w:rsidR="00E8045C" w:rsidRDefault="00E8045C" w:rsidP="00E8045C">
      <w:pPr>
        <w:pStyle w:val="Akapitzlist"/>
        <w:spacing w:after="0" w:line="240" w:lineRule="auto"/>
      </w:pPr>
      <w:r>
        <w:t>45.11.12.00-0   Roboty w zakresie przygotowania terenu pod budowę i roboty ziemne</w:t>
      </w:r>
    </w:p>
    <w:p w:rsidR="00E8045C" w:rsidRDefault="00E8045C" w:rsidP="00E8045C">
      <w:pPr>
        <w:pStyle w:val="Akapitzlist"/>
        <w:spacing w:after="0" w:line="240" w:lineRule="auto"/>
      </w:pPr>
      <w:r>
        <w:t>45.23.32.22-1   Roboty budowlane w zakresie układania chodników i asfaltowania</w:t>
      </w:r>
    </w:p>
    <w:p w:rsidR="00C47EF0" w:rsidRDefault="00C47EF0" w:rsidP="00084150">
      <w:pPr>
        <w:spacing w:after="0" w:line="240" w:lineRule="auto"/>
      </w:pPr>
    </w:p>
    <w:p w:rsidR="002B553F" w:rsidRDefault="002B553F" w:rsidP="00A012E5">
      <w:pPr>
        <w:pStyle w:val="Akapitzlist"/>
        <w:numPr>
          <w:ilvl w:val="1"/>
          <w:numId w:val="2"/>
        </w:numPr>
        <w:spacing w:after="0" w:line="240" w:lineRule="auto"/>
        <w:jc w:val="both"/>
      </w:pPr>
      <w:r>
        <w:t>Jeżeli dokumentacja projektowa lub specyfikacja techniczna wykonania i odbioru robót wskazywałaby w odniesieniu do niektórych materiałów i urządzeń znaki towarowe lub pochodzenie Zamawiający, zgodnie z art. 29 ust. 3 ustawy PZP, dopuszcza składanie „produktów” równoważnych. Wszelkie „produkty” pochodzące od konkretnych producentów, określają minimalne parametry jakościowe i cechy użytkowe, jakim muszą odpowiadać towary, aby spełnić wymagania stawiane przez Zamawiającego i stanowią wyłącznie wzorzec jakościowy przedmiotu zamówienia. Operowanie przykładowymi nazwami producenta, ma jedynie na celu doprecyzowanie poziomu oczekiwań Zamawiającego w stosunku do określonego rozwiązania. Tak więc posługiwanie się nazwami producentów /produktów/ ma wyłącznie charakter przykładowy. Zamawiający, przy opisie przedmiotu zamówienia, wskazując oznaczenie konkretnego producenta (dostawcy) lub konkretny produkt, dopuszcza jednocześnie produkty równoważne o parametrach jakościowych i cechach użytkowych, co najmniej na poziomie parametrów wskazanego produktu, uznając tym samym każdy produkt o wskazanych parametrach lub lepszych. W takiej sytuacji Zamawiający wymaga złożenia stosownych dokumentów, uwiarygodniających te materiały lub urządzenia. Będą one podlegały ocenie autora dokumentacji projektowej, który sporządzi stosowną opinię. Opinia ta będzie podstawą do podjęcia przez Zamawiającego decyzji o akceptacji „równoważników” lub odrzuceniu oferty z powodu ich „nierównoważności”.</w:t>
      </w:r>
    </w:p>
    <w:p w:rsidR="000A24E2" w:rsidRDefault="000A24E2" w:rsidP="000A24E2">
      <w:pPr>
        <w:spacing w:after="0" w:line="240" w:lineRule="auto"/>
        <w:jc w:val="both"/>
      </w:pPr>
    </w:p>
    <w:p w:rsidR="001079DE" w:rsidRPr="007262E6" w:rsidRDefault="005115E5" w:rsidP="007262E6">
      <w:pPr>
        <w:pStyle w:val="Akapitzlist"/>
        <w:numPr>
          <w:ilvl w:val="1"/>
          <w:numId w:val="2"/>
        </w:numPr>
        <w:spacing w:after="0" w:line="240" w:lineRule="auto"/>
        <w:jc w:val="both"/>
      </w:pPr>
      <w:r w:rsidRPr="007262E6">
        <w:t xml:space="preserve">Wymagania Zamawiającego dotyczące zatrudniania osób na umowę o pracę przez wykonawcę lub podwykonawcę. </w:t>
      </w:r>
    </w:p>
    <w:p w:rsidR="00B97BFA" w:rsidRPr="00B97BFA" w:rsidRDefault="00B97BFA" w:rsidP="00047837">
      <w:pPr>
        <w:pStyle w:val="Akapitzlist"/>
        <w:spacing w:after="0" w:line="240" w:lineRule="auto"/>
        <w:jc w:val="both"/>
        <w:rPr>
          <w:b/>
          <w:u w:val="single"/>
        </w:rPr>
      </w:pPr>
      <w:r w:rsidRPr="00B97BFA">
        <w:rPr>
          <w:b/>
          <w:u w:val="single"/>
        </w:rPr>
        <w:t>Dla części nr 1</w:t>
      </w:r>
    </w:p>
    <w:p w:rsidR="00CE188D" w:rsidRDefault="001079DE" w:rsidP="00047837">
      <w:pPr>
        <w:pStyle w:val="Akapitzlist"/>
        <w:spacing w:after="0" w:line="240" w:lineRule="auto"/>
        <w:jc w:val="both"/>
      </w:pPr>
      <w:r w:rsidRPr="00047837">
        <w:t xml:space="preserve">Na podstawie art. 29 ust. 3a Zamawiający wymaga, aby co najmniej </w:t>
      </w:r>
      <w:r w:rsidR="00B97BFA">
        <w:t>3</w:t>
      </w:r>
      <w:r w:rsidRPr="00047837">
        <w:t xml:space="preserve"> os</w:t>
      </w:r>
      <w:r w:rsidR="00B97BFA">
        <w:t>o</w:t>
      </w:r>
      <w:r w:rsidR="00047837" w:rsidRPr="00047837">
        <w:t>b</w:t>
      </w:r>
      <w:r w:rsidR="00B97BFA">
        <w:t>y</w:t>
      </w:r>
      <w:r w:rsidRPr="00047837">
        <w:t xml:space="preserve"> wykonujące czynności w zakresie realizacji zamówienia były zatrudnione przez Wykonawcę lub Podwykonawcę na podstawie </w:t>
      </w:r>
      <w:r w:rsidR="00865650" w:rsidRPr="00047837">
        <w:t xml:space="preserve">umowy o pracę w sposób określony w art. 22 § 1 </w:t>
      </w:r>
      <w:r w:rsidR="005115E5" w:rsidRPr="00047837">
        <w:t>ustawy z dnia 26 czerwca 1976 r. - Kodeks pracy (Dz. U. z 2</w:t>
      </w:r>
      <w:r w:rsidR="00865650" w:rsidRPr="00047837">
        <w:t>01</w:t>
      </w:r>
      <w:r w:rsidR="003E7975" w:rsidRPr="00047837">
        <w:t>4</w:t>
      </w:r>
      <w:r w:rsidR="00865650" w:rsidRPr="00047837">
        <w:t xml:space="preserve"> r. poz. </w:t>
      </w:r>
      <w:r w:rsidR="003E7975" w:rsidRPr="00047837">
        <w:t>1502</w:t>
      </w:r>
      <w:r w:rsidR="00865650" w:rsidRPr="00047837">
        <w:t>, z późn. zm</w:t>
      </w:r>
      <w:r w:rsidR="00865650" w:rsidRPr="006E2553">
        <w:t xml:space="preserve">.), tj. </w:t>
      </w:r>
      <w:r w:rsidR="00B97BFA">
        <w:t>3 osoby wykonujące prace ogólnobudowlane.</w:t>
      </w:r>
    </w:p>
    <w:p w:rsidR="00B97BFA" w:rsidRDefault="00B97BFA" w:rsidP="00047837">
      <w:pPr>
        <w:pStyle w:val="Akapitzlist"/>
        <w:spacing w:after="0" w:line="240" w:lineRule="auto"/>
        <w:jc w:val="both"/>
      </w:pPr>
    </w:p>
    <w:p w:rsidR="00B97BFA" w:rsidRDefault="00F72170" w:rsidP="00047837">
      <w:pPr>
        <w:pStyle w:val="Akapitzlist"/>
        <w:spacing w:after="0" w:line="240" w:lineRule="auto"/>
        <w:jc w:val="both"/>
        <w:rPr>
          <w:b/>
          <w:u w:val="single"/>
        </w:rPr>
      </w:pPr>
      <w:r w:rsidRPr="00F72170">
        <w:rPr>
          <w:b/>
          <w:u w:val="single"/>
        </w:rPr>
        <w:t>Dla części nr 2</w:t>
      </w:r>
    </w:p>
    <w:p w:rsidR="00F72170" w:rsidRDefault="00F72170" w:rsidP="00F72170">
      <w:pPr>
        <w:pStyle w:val="Akapitzlist"/>
        <w:spacing w:after="0" w:line="240" w:lineRule="auto"/>
        <w:jc w:val="both"/>
      </w:pPr>
      <w:r w:rsidRPr="00047837">
        <w:t xml:space="preserve">Na podstawie art. 29 ust. 3a Zamawiający wymaga, aby co najmniej </w:t>
      </w:r>
      <w:r>
        <w:t>2</w:t>
      </w:r>
      <w:r w:rsidRPr="00047837">
        <w:t xml:space="preserve"> os</w:t>
      </w:r>
      <w:r>
        <w:t>o</w:t>
      </w:r>
      <w:r w:rsidRPr="00047837">
        <w:t>b</w:t>
      </w:r>
      <w:r>
        <w:t>y</w:t>
      </w:r>
      <w:r w:rsidRPr="00047837">
        <w:t xml:space="preserve"> wykonujące czynności w zakresie realizacji zamówienia były zatrudnione przez Wykonawcę lub Podwykonawcę na podstawie umowy o pracę w sposób określony w art. 22 § 1 ustawy z dnia 26 czerwca 1976 r. - Kodeks pracy (Dz. U. z 2014 r. poz. 1502, z późn. zm</w:t>
      </w:r>
      <w:r w:rsidRPr="006E2553">
        <w:t xml:space="preserve">.), tj. </w:t>
      </w:r>
      <w:r w:rsidR="006B005A">
        <w:t>dwóch</w:t>
      </w:r>
      <w:r w:rsidR="006F0463">
        <w:t xml:space="preserve"> monter</w:t>
      </w:r>
      <w:r w:rsidR="006B005A">
        <w:t>ów</w:t>
      </w:r>
      <w:r w:rsidR="006F0463">
        <w:t xml:space="preserve"> instalacji sanitarnych</w:t>
      </w:r>
      <w:r w:rsidR="006B005A">
        <w:t>.</w:t>
      </w:r>
    </w:p>
    <w:p w:rsidR="006B005A" w:rsidRDefault="006B005A" w:rsidP="00F72170">
      <w:pPr>
        <w:pStyle w:val="Akapitzlist"/>
        <w:spacing w:after="0" w:line="240" w:lineRule="auto"/>
        <w:jc w:val="both"/>
      </w:pPr>
    </w:p>
    <w:p w:rsidR="006B005A" w:rsidRPr="008B354D" w:rsidRDefault="006B005A" w:rsidP="00F72170">
      <w:pPr>
        <w:pStyle w:val="Akapitzlist"/>
        <w:spacing w:after="0" w:line="240" w:lineRule="auto"/>
        <w:jc w:val="both"/>
        <w:rPr>
          <w:b/>
          <w:u w:val="single"/>
        </w:rPr>
      </w:pPr>
      <w:r w:rsidRPr="008B354D">
        <w:rPr>
          <w:b/>
          <w:u w:val="single"/>
        </w:rPr>
        <w:t>Dla części nr 3</w:t>
      </w:r>
    </w:p>
    <w:p w:rsidR="008F2924" w:rsidRPr="008B354D" w:rsidRDefault="008F2924" w:rsidP="008F2924">
      <w:pPr>
        <w:pStyle w:val="Akapitzlist"/>
        <w:spacing w:after="0" w:line="240" w:lineRule="auto"/>
        <w:jc w:val="both"/>
      </w:pPr>
      <w:r w:rsidRPr="008B354D">
        <w:t xml:space="preserve">Na podstawie art. 29 ust. 3a Zamawiający wymaga, aby co najmniej </w:t>
      </w:r>
      <w:r w:rsidR="0001172D" w:rsidRPr="008B354D">
        <w:t>1</w:t>
      </w:r>
      <w:r w:rsidRPr="008B354D">
        <w:t xml:space="preserve"> osob</w:t>
      </w:r>
      <w:r w:rsidR="0001172D" w:rsidRPr="008B354D">
        <w:t>a wykonująca</w:t>
      </w:r>
      <w:r w:rsidRPr="008B354D">
        <w:t xml:space="preserve"> czynności w zakre</w:t>
      </w:r>
      <w:r w:rsidR="0001172D" w:rsidRPr="008B354D">
        <w:t>sie realizacji zamówienia była</w:t>
      </w:r>
      <w:r w:rsidRPr="008B354D">
        <w:t xml:space="preserve"> zatrudnione przez Wykonawcę lub Podwykonawcę na podstawie umowy o pracę w sposób określony w art. 22 § 1 ustawy z dnia 26 czerwca 1976 r. - Kodeks pracy (Dz. U. z 2014 r. poz. 1502, z późn. zm.), tj. </w:t>
      </w:r>
      <w:r w:rsidR="0001172D" w:rsidRPr="008B354D">
        <w:t>1 osoba</w:t>
      </w:r>
      <w:r w:rsidRPr="008B354D">
        <w:t xml:space="preserve"> wykonując</w:t>
      </w:r>
      <w:r w:rsidR="00064BD1" w:rsidRPr="008B354D">
        <w:t>a</w:t>
      </w:r>
      <w:r w:rsidRPr="008B354D">
        <w:t xml:space="preserve"> prace </w:t>
      </w:r>
      <w:r w:rsidR="0001172D" w:rsidRPr="008B354D">
        <w:t>malarskie</w:t>
      </w:r>
      <w:r w:rsidRPr="008B354D">
        <w:t>.</w:t>
      </w:r>
    </w:p>
    <w:p w:rsidR="00F72170" w:rsidRPr="00F72170" w:rsidRDefault="00F72170" w:rsidP="00047837">
      <w:pPr>
        <w:pStyle w:val="Akapitzlist"/>
        <w:spacing w:after="0" w:line="240" w:lineRule="auto"/>
        <w:jc w:val="both"/>
        <w:rPr>
          <w:b/>
          <w:u w:val="single"/>
        </w:rPr>
      </w:pPr>
    </w:p>
    <w:p w:rsidR="00645563" w:rsidRPr="008F2924" w:rsidRDefault="008F2924" w:rsidP="007262E6">
      <w:pPr>
        <w:pStyle w:val="Akapitzlist"/>
        <w:jc w:val="both"/>
        <w:rPr>
          <w:b/>
          <w:u w:val="single"/>
        </w:rPr>
      </w:pPr>
      <w:r w:rsidRPr="008F2924">
        <w:rPr>
          <w:b/>
          <w:u w:val="single"/>
        </w:rPr>
        <w:t>Dla części nr 4</w:t>
      </w:r>
    </w:p>
    <w:p w:rsidR="008F2924" w:rsidRDefault="008F2924" w:rsidP="008F2924">
      <w:pPr>
        <w:pStyle w:val="Akapitzlist"/>
        <w:spacing w:after="0" w:line="240" w:lineRule="auto"/>
        <w:jc w:val="both"/>
      </w:pPr>
      <w:r w:rsidRPr="00047837">
        <w:t xml:space="preserve">Na podstawie art. 29 ust. 3a Zamawiający wymaga, aby co najmniej </w:t>
      </w:r>
      <w:r>
        <w:t>2</w:t>
      </w:r>
      <w:r w:rsidRPr="00047837">
        <w:t xml:space="preserve"> os</w:t>
      </w:r>
      <w:r>
        <w:t>o</w:t>
      </w:r>
      <w:r w:rsidRPr="00047837">
        <w:t>b</w:t>
      </w:r>
      <w:r>
        <w:t>y</w:t>
      </w:r>
      <w:r w:rsidRPr="00047837">
        <w:t xml:space="preserve"> wykonujące czynności w zakresie realizacji zamówienia były zatrudnione przez Wykonawcę lub Podwykonawcę na podstawie umowy o pracę w sposób określony w art. 22 § 1 ustawy z dnia 26 czerwca 1976 r. - Kodeks pracy (Dz. U. z 2014 r. poz. 1502, z późn. zm</w:t>
      </w:r>
      <w:r w:rsidRPr="006E2553">
        <w:t xml:space="preserve">.), tj. </w:t>
      </w:r>
      <w:r>
        <w:t>dwóch brukarzy.</w:t>
      </w:r>
    </w:p>
    <w:p w:rsidR="008F2924" w:rsidRDefault="008F2924" w:rsidP="007262E6">
      <w:pPr>
        <w:pStyle w:val="Akapitzlist"/>
        <w:jc w:val="both"/>
      </w:pPr>
    </w:p>
    <w:p w:rsidR="00865650" w:rsidRPr="00047837" w:rsidRDefault="00865650" w:rsidP="007262E6">
      <w:pPr>
        <w:pStyle w:val="Akapitzlist"/>
        <w:jc w:val="both"/>
      </w:pPr>
      <w:r w:rsidRPr="00047837">
        <w:t>Sposób dokumentowania zatrudnienia, uprawnienia Zamawiającego w zakresie kontroli spełniania przez Wykonawcę powyższego wymogu oraz sankcje z tytułu jego niespełnienia, określone zostały we wzorze umowy stanowiącej integralną część SIWZ.</w:t>
      </w:r>
    </w:p>
    <w:p w:rsidR="00D66333" w:rsidRDefault="00D66333" w:rsidP="00694273">
      <w:pPr>
        <w:spacing w:after="0" w:line="240" w:lineRule="auto"/>
      </w:pPr>
    </w:p>
    <w:p w:rsidR="00D66333" w:rsidRDefault="00130683" w:rsidP="000A24E2">
      <w:pPr>
        <w:pStyle w:val="Akapitzlist"/>
        <w:numPr>
          <w:ilvl w:val="0"/>
          <w:numId w:val="2"/>
        </w:numPr>
        <w:spacing w:after="0" w:line="240" w:lineRule="auto"/>
        <w:jc w:val="both"/>
      </w:pPr>
      <w:r w:rsidRPr="00DF1922">
        <w:rPr>
          <w:rFonts w:ascii="Arial" w:hAnsi="Arial" w:cs="Arial"/>
          <w:b/>
          <w:sz w:val="20"/>
          <w:szCs w:val="20"/>
          <w:lang w:eastAsia="pl-PL"/>
        </w:rPr>
        <w:t>OPIS CZĘŚCI ZAMÓWIENIA, JEŻELI ZAMAWIAJĄCY DOPUSZCZA SKŁADANIE OFERT CZĘŚCIOWYCH, ZAMÓWIENI</w:t>
      </w:r>
      <w:r>
        <w:rPr>
          <w:rFonts w:ascii="Arial" w:hAnsi="Arial" w:cs="Arial"/>
          <w:b/>
          <w:sz w:val="20"/>
          <w:szCs w:val="20"/>
          <w:lang w:eastAsia="pl-PL"/>
        </w:rPr>
        <w:t>A UZUPEŁNIAJĄCE, PODWYKONAWSTWO</w:t>
      </w:r>
    </w:p>
    <w:p w:rsidR="00542674" w:rsidRDefault="00542674" w:rsidP="000A24E2">
      <w:pPr>
        <w:spacing w:after="0" w:line="240" w:lineRule="auto"/>
        <w:jc w:val="both"/>
      </w:pPr>
    </w:p>
    <w:p w:rsidR="00CD4AF7" w:rsidRDefault="00CD4AF7" w:rsidP="00CD4AF7">
      <w:pPr>
        <w:pStyle w:val="Akapitzlist"/>
        <w:numPr>
          <w:ilvl w:val="1"/>
          <w:numId w:val="2"/>
        </w:numPr>
        <w:spacing w:after="0" w:line="240" w:lineRule="auto"/>
        <w:jc w:val="both"/>
      </w:pPr>
      <w:r w:rsidRPr="00C838F5">
        <w:t>Zamawiający dopuszcza możliwość składania ofert częściowych w rozumieniu art. 2 pkt 6 p.z.p. Zamawiający nie wprowadza ograniczenia o jakim stanowi art. 36aa ust. 3 p.z.p., tzn. maksymalnej liczby części zamówienia, na które może zostać udzielone zamówienie jednemu wykonawcy. Wykonawca może złożyć ofertę na jedną, bądź wszystkie części przedmiotu zamówienia.</w:t>
      </w:r>
    </w:p>
    <w:p w:rsidR="00047837" w:rsidRPr="00C838F5" w:rsidRDefault="00047837" w:rsidP="00047837">
      <w:pPr>
        <w:pStyle w:val="Akapitzlist"/>
        <w:spacing w:after="0" w:line="240" w:lineRule="auto"/>
        <w:jc w:val="both"/>
      </w:pPr>
    </w:p>
    <w:p w:rsidR="00E25E73" w:rsidRPr="000A24E2" w:rsidRDefault="00E25E73" w:rsidP="000A24E2">
      <w:pPr>
        <w:pStyle w:val="Akapitzlist"/>
        <w:numPr>
          <w:ilvl w:val="1"/>
          <w:numId w:val="2"/>
        </w:numPr>
        <w:spacing w:after="0" w:line="240" w:lineRule="auto"/>
        <w:jc w:val="both"/>
        <w:rPr>
          <w:color w:val="FF0000"/>
        </w:rPr>
      </w:pPr>
      <w:r>
        <w:t xml:space="preserve">Zamawiający przewiduje udzielenie zamówień uzupełniających, o których mowa w art. 67 ust. 1 pkt 6  ustawy Prawo zamówień publicznych. </w:t>
      </w:r>
      <w:r w:rsidRPr="004852ED">
        <w:t>Zamówienie uzupełniające będzie polegało na</w:t>
      </w:r>
      <w:r>
        <w:t xml:space="preserve"> powtórzeniu podobnych robót budowlanych o wartości nie przekraczającej </w:t>
      </w:r>
      <w:r w:rsidR="00BF1733">
        <w:t>2</w:t>
      </w:r>
      <w:r>
        <w:t>0% zamówienia podstawowego.</w:t>
      </w:r>
    </w:p>
    <w:p w:rsidR="000A24E2" w:rsidRPr="000A24E2" w:rsidRDefault="000A24E2" w:rsidP="000A24E2">
      <w:pPr>
        <w:spacing w:after="0" w:line="240" w:lineRule="auto"/>
        <w:jc w:val="both"/>
        <w:rPr>
          <w:color w:val="FF0000"/>
        </w:rPr>
      </w:pPr>
    </w:p>
    <w:p w:rsidR="00084B41" w:rsidRDefault="00542674" w:rsidP="000A24E2">
      <w:pPr>
        <w:pStyle w:val="Akapitzlist"/>
        <w:numPr>
          <w:ilvl w:val="1"/>
          <w:numId w:val="2"/>
        </w:numPr>
        <w:spacing w:after="0" w:line="240" w:lineRule="auto"/>
        <w:jc w:val="both"/>
      </w:pPr>
      <w:r w:rsidRPr="00542674">
        <w:t>Zamawiający nie zastrzega obowiązku osobistego wykonania przez Wykonawcę kluczowych części zamówienia</w:t>
      </w:r>
      <w:r>
        <w:t>.</w:t>
      </w:r>
    </w:p>
    <w:p w:rsidR="00084B41" w:rsidRDefault="00542674" w:rsidP="000A24E2">
      <w:pPr>
        <w:pStyle w:val="Akapitzlist"/>
        <w:numPr>
          <w:ilvl w:val="1"/>
          <w:numId w:val="2"/>
        </w:numPr>
        <w:spacing w:after="0" w:line="240" w:lineRule="auto"/>
        <w:jc w:val="both"/>
      </w:pPr>
      <w:r>
        <w:t>Wykonawca może powierzyć wykonanie części zamówienia podwykonawcy.</w:t>
      </w:r>
    </w:p>
    <w:p w:rsidR="000A24E2" w:rsidRDefault="000A24E2" w:rsidP="000A24E2">
      <w:pPr>
        <w:pStyle w:val="Akapitzlist"/>
        <w:spacing w:after="0" w:line="240" w:lineRule="auto"/>
        <w:jc w:val="both"/>
      </w:pPr>
    </w:p>
    <w:p w:rsidR="00D25AA5" w:rsidRDefault="00542674" w:rsidP="000A24E2">
      <w:pPr>
        <w:pStyle w:val="Akapitzlist"/>
        <w:numPr>
          <w:ilvl w:val="1"/>
          <w:numId w:val="2"/>
        </w:numPr>
        <w:spacing w:after="0" w:line="240" w:lineRule="auto"/>
        <w:jc w:val="both"/>
      </w:pPr>
      <w:r>
        <w:t>Zamawiający żąda wskazania przez wykonawcę części zamówienia, których wykonanie zamierza powierzyć podwykonawcom i podania prze</w:t>
      </w:r>
      <w:r w:rsidR="000F4D25">
        <w:t>z Wykonawcę firm podwykonawców.</w:t>
      </w:r>
    </w:p>
    <w:p w:rsidR="000A24E2" w:rsidRDefault="000A24E2" w:rsidP="000A24E2">
      <w:pPr>
        <w:spacing w:after="0" w:line="240" w:lineRule="auto"/>
        <w:jc w:val="both"/>
      </w:pPr>
    </w:p>
    <w:p w:rsidR="00D25AA5" w:rsidRDefault="00D25AA5" w:rsidP="000A24E2">
      <w:pPr>
        <w:pStyle w:val="Akapitzlist"/>
        <w:numPr>
          <w:ilvl w:val="1"/>
          <w:numId w:val="2"/>
        </w:numPr>
        <w:spacing w:after="0" w:line="240" w:lineRule="auto"/>
        <w:jc w:val="both"/>
      </w:pPr>
      <w:r>
        <w:t>Wymagania dotyczące umowy o podwykonawstwo, których niespełnienie spowoduje zgłoszenie przez Zamawiającego odpowiednio zastrzeżeń lub sprzeciwu:</w:t>
      </w:r>
    </w:p>
    <w:p w:rsidR="00D25AA5" w:rsidRDefault="00D25AA5" w:rsidP="000A24E2">
      <w:pPr>
        <w:pStyle w:val="Akapitzlist"/>
        <w:numPr>
          <w:ilvl w:val="0"/>
          <w:numId w:val="7"/>
        </w:numPr>
        <w:spacing w:after="0" w:line="240" w:lineRule="auto"/>
        <w:jc w:val="both"/>
      </w:pPr>
      <w:r>
        <w:t>termin zapłaty wynagrodzenia podwykonawcy lub dalszemu podwykonawcy przewidziany w umowie o podwykonawstwo nie może być dłuższy niż 30 dni od dnia doręczenia wykonawcy, podwykonawcy i dalszemu podwykonawcy faktury lub rachunku.</w:t>
      </w:r>
    </w:p>
    <w:p w:rsidR="000A24E2" w:rsidRDefault="000A24E2" w:rsidP="000A24E2">
      <w:pPr>
        <w:pStyle w:val="Akapitzlist"/>
        <w:spacing w:after="0" w:line="240" w:lineRule="auto"/>
        <w:ind w:left="1080"/>
        <w:jc w:val="both"/>
      </w:pPr>
    </w:p>
    <w:p w:rsidR="009647B1" w:rsidRDefault="009647B1" w:rsidP="000A24E2">
      <w:pPr>
        <w:pStyle w:val="Akapitzlist"/>
        <w:numPr>
          <w:ilvl w:val="1"/>
          <w:numId w:val="2"/>
        </w:numPr>
        <w:spacing w:after="0" w:line="240" w:lineRule="auto"/>
        <w:jc w:val="both"/>
      </w:pPr>
      <w:r>
        <w:t xml:space="preserve">Jeżeli zmiana albo rezygnacja z podwykonawcy dotyczy podmiotu na którego zasoby Wykonawca powoływał się, na zasadach określonych w art. 22a ust. 1, w celu wykazania spełnienia warunków udziału w postepowaniu  Wykonawca jest obowiązany  wykazać zamawiającemu, że proponowany inny podwykonawca  lub Wykonawca samodzielnie spełnia  je w stopniu nie mniejszym niż  podwykonawca, na którego zasoby Wykonawca powoływał się w trakcie  postępowania o udzielenie zamówienia.  </w:t>
      </w:r>
    </w:p>
    <w:p w:rsidR="000A24E2" w:rsidRDefault="000A24E2" w:rsidP="000A24E2">
      <w:pPr>
        <w:pStyle w:val="Akapitzlist"/>
        <w:spacing w:after="0" w:line="240" w:lineRule="auto"/>
        <w:jc w:val="both"/>
      </w:pPr>
    </w:p>
    <w:p w:rsidR="004A28AD" w:rsidRPr="00130683" w:rsidRDefault="009647B1" w:rsidP="000A24E2">
      <w:pPr>
        <w:pStyle w:val="Akapitzlist"/>
        <w:numPr>
          <w:ilvl w:val="1"/>
          <w:numId w:val="2"/>
        </w:numPr>
        <w:spacing w:after="0" w:line="240" w:lineRule="auto"/>
        <w:jc w:val="both"/>
      </w:pPr>
      <w:r w:rsidRPr="00130683">
        <w:t xml:space="preserve">Jeżeli powierzenie Podwykonawcy  wykonania części zamówienia  na roboty budowlane  lub usługi </w:t>
      </w:r>
      <w:r w:rsidR="00CF260D">
        <w:t>lub dostawy</w:t>
      </w:r>
      <w:r w:rsidRPr="00130683">
        <w:t xml:space="preserve"> następuje w trakcie jego realizacji, Wykonawca na żądanie Zamawiającego przedstawia  oświadczenie o którym mowa w </w:t>
      </w:r>
      <w:r w:rsidR="00841C00" w:rsidRPr="00130683">
        <w:t>pkt 8.1</w:t>
      </w:r>
      <w:r w:rsidRPr="00130683">
        <w:t xml:space="preserve"> SIWZ lub oświadczenia  lub dokumenty potwierdzające  brak podstaw wykluczenia tego podwykonawcy.</w:t>
      </w:r>
    </w:p>
    <w:p w:rsidR="000A24E2" w:rsidRDefault="000A24E2" w:rsidP="000A24E2">
      <w:pPr>
        <w:spacing w:after="0" w:line="240" w:lineRule="auto"/>
        <w:jc w:val="both"/>
      </w:pPr>
    </w:p>
    <w:p w:rsidR="00890EEC" w:rsidRDefault="009647B1" w:rsidP="000A24E2">
      <w:pPr>
        <w:pStyle w:val="Akapitzlist"/>
        <w:numPr>
          <w:ilvl w:val="1"/>
          <w:numId w:val="2"/>
        </w:numPr>
        <w:spacing w:after="0" w:line="240" w:lineRule="auto"/>
        <w:jc w:val="both"/>
      </w:pPr>
      <w:r>
        <w:t xml:space="preserve">Jeżeli Zamawiający stwierdzi, że wobec danego podwykonawcy zachodzą podstawy wykluczenia, wykonawca obowiązany jest zastąpić tego podwykonawcę  lub zrezygnować  z powierzenia  wykonania części zamówienia podwykonawcy. </w:t>
      </w:r>
    </w:p>
    <w:p w:rsidR="00F473FD" w:rsidRDefault="00F473FD" w:rsidP="00F473FD">
      <w:pPr>
        <w:spacing w:after="0" w:line="240" w:lineRule="auto"/>
        <w:jc w:val="both"/>
      </w:pPr>
    </w:p>
    <w:p w:rsidR="00E922E9" w:rsidRDefault="009647B1" w:rsidP="000A24E2">
      <w:pPr>
        <w:pStyle w:val="Akapitzlist"/>
        <w:numPr>
          <w:ilvl w:val="1"/>
          <w:numId w:val="2"/>
        </w:numPr>
        <w:spacing w:after="0" w:line="240" w:lineRule="auto"/>
        <w:jc w:val="both"/>
      </w:pPr>
      <w:r w:rsidRPr="009647B1">
        <w:t xml:space="preserve">Przepisy </w:t>
      </w:r>
      <w:r w:rsidR="001E3356">
        <w:t xml:space="preserve"> pkt 4.</w:t>
      </w:r>
      <w:r w:rsidRPr="009647B1">
        <w:t>5 i</w:t>
      </w:r>
      <w:r w:rsidR="001E3356">
        <w:t xml:space="preserve"> 4.</w:t>
      </w:r>
      <w:r w:rsidRPr="009647B1">
        <w:t>6 stosuje się wobec dalszych podwykonawców.</w:t>
      </w:r>
    </w:p>
    <w:p w:rsidR="00F473FD" w:rsidRDefault="00F473FD" w:rsidP="00F473FD">
      <w:pPr>
        <w:spacing w:after="0" w:line="240" w:lineRule="auto"/>
        <w:jc w:val="both"/>
      </w:pPr>
    </w:p>
    <w:p w:rsidR="000F4D25" w:rsidRDefault="009647B1" w:rsidP="000A24E2">
      <w:pPr>
        <w:pStyle w:val="Akapitzlist"/>
        <w:numPr>
          <w:ilvl w:val="1"/>
          <w:numId w:val="2"/>
        </w:numPr>
        <w:spacing w:after="0" w:line="240" w:lineRule="auto"/>
        <w:jc w:val="both"/>
      </w:pPr>
      <w:r w:rsidRPr="009647B1">
        <w:t>Powierzenie wykonania części zamówi</w:t>
      </w:r>
      <w:r w:rsidR="00E922E9">
        <w:t>enia podwykonawcom  nie zwalnia W</w:t>
      </w:r>
      <w:r w:rsidRPr="009647B1">
        <w:t>ykonawcy  z odpowiedzialności  za należyte wykonanie tego zamówienia.</w:t>
      </w:r>
    </w:p>
    <w:p w:rsidR="00F473FD" w:rsidRDefault="00F473FD" w:rsidP="00F473FD">
      <w:pPr>
        <w:spacing w:after="0" w:line="240" w:lineRule="auto"/>
        <w:jc w:val="both"/>
      </w:pPr>
    </w:p>
    <w:p w:rsidR="00542674" w:rsidRPr="0079251B" w:rsidRDefault="000F4D25" w:rsidP="000A24E2">
      <w:pPr>
        <w:pStyle w:val="Akapitzlist"/>
        <w:numPr>
          <w:ilvl w:val="1"/>
          <w:numId w:val="2"/>
        </w:numPr>
        <w:spacing w:after="0" w:line="240" w:lineRule="auto"/>
        <w:jc w:val="both"/>
      </w:pPr>
      <w:r>
        <w:t xml:space="preserve"> </w:t>
      </w:r>
      <w:r w:rsidR="00542674" w:rsidRPr="00542674">
        <w:t>Pozostałe wymagania dotyczące podwykonawstwa zostały określone</w:t>
      </w:r>
      <w:r w:rsidR="001074A9">
        <w:t xml:space="preserve"> w</w:t>
      </w:r>
      <w:r w:rsidR="006F093E">
        <w:t xml:space="preserve"> projekcie </w:t>
      </w:r>
      <w:r w:rsidR="001074A9" w:rsidRPr="0079251B">
        <w:t xml:space="preserve">umowy – </w:t>
      </w:r>
      <w:r w:rsidR="0079251B" w:rsidRPr="0079251B">
        <w:t>Rozdział V</w:t>
      </w:r>
      <w:r w:rsidR="006F093E" w:rsidRPr="0079251B">
        <w:t xml:space="preserve"> </w:t>
      </w:r>
      <w:r w:rsidR="001074A9" w:rsidRPr="0079251B">
        <w:t>do SIWZ</w:t>
      </w:r>
    </w:p>
    <w:p w:rsidR="00EF357E" w:rsidRPr="006F093E" w:rsidRDefault="00EF357E" w:rsidP="00EF357E">
      <w:pPr>
        <w:spacing w:after="0" w:line="240" w:lineRule="auto"/>
      </w:pPr>
    </w:p>
    <w:p w:rsidR="00C80095" w:rsidRDefault="00130683" w:rsidP="00EF357E">
      <w:pPr>
        <w:pStyle w:val="Akapitzlist"/>
        <w:numPr>
          <w:ilvl w:val="0"/>
          <w:numId w:val="2"/>
        </w:numPr>
        <w:spacing w:after="0" w:line="240" w:lineRule="auto"/>
        <w:rPr>
          <w:b/>
        </w:rPr>
      </w:pPr>
      <w:r w:rsidRPr="00C80095">
        <w:rPr>
          <w:b/>
        </w:rPr>
        <w:t>TERMIN WYKONANIA ZAMÓWIENIA.</w:t>
      </w:r>
    </w:p>
    <w:p w:rsidR="00C80095" w:rsidRDefault="00C80095" w:rsidP="00C80095">
      <w:pPr>
        <w:spacing w:after="0" w:line="240" w:lineRule="auto"/>
      </w:pPr>
    </w:p>
    <w:p w:rsidR="00CB13FA" w:rsidRDefault="00C80095" w:rsidP="00CB13FA">
      <w:pPr>
        <w:pStyle w:val="Akapitzlist"/>
        <w:numPr>
          <w:ilvl w:val="1"/>
          <w:numId w:val="2"/>
        </w:numPr>
        <w:spacing w:after="0" w:line="240" w:lineRule="auto"/>
        <w:jc w:val="both"/>
      </w:pPr>
      <w:r w:rsidRPr="00C80095">
        <w:t>Umowa o udzielenie zamówienia publicznego zostanie zawarta na czas oznaczony</w:t>
      </w:r>
      <w:r>
        <w:t>.</w:t>
      </w:r>
    </w:p>
    <w:p w:rsidR="00CB13FA" w:rsidRDefault="00D2145A" w:rsidP="00D4361D">
      <w:pPr>
        <w:pStyle w:val="Akapitzlist"/>
        <w:numPr>
          <w:ilvl w:val="1"/>
          <w:numId w:val="2"/>
        </w:numPr>
        <w:spacing w:after="0" w:line="240" w:lineRule="auto"/>
        <w:jc w:val="both"/>
      </w:pPr>
      <w:r>
        <w:t>Zamówienie</w:t>
      </w:r>
      <w:r w:rsidR="00EF357E" w:rsidRPr="00EF357E">
        <w:t xml:space="preserve"> należy zrealizować w</w:t>
      </w:r>
      <w:r w:rsidR="00BF1733">
        <w:t xml:space="preserve"> następujących</w:t>
      </w:r>
      <w:r w:rsidR="002F5606">
        <w:t xml:space="preserve"> </w:t>
      </w:r>
      <w:r w:rsidR="00BF1733">
        <w:t>terminach</w:t>
      </w:r>
      <w:r w:rsidR="002F5606">
        <w:t>:</w:t>
      </w:r>
      <w:r w:rsidR="00CB13FA">
        <w:t xml:space="preserve"> </w:t>
      </w:r>
    </w:p>
    <w:p w:rsidR="00BF1733" w:rsidRPr="006C7F88" w:rsidRDefault="00B64903" w:rsidP="00BF1733">
      <w:pPr>
        <w:spacing w:after="0" w:line="240" w:lineRule="auto"/>
        <w:ind w:left="360"/>
        <w:jc w:val="both"/>
        <w:rPr>
          <w:b/>
        </w:rPr>
      </w:pPr>
      <w:r w:rsidRPr="006C7F88">
        <w:rPr>
          <w:b/>
        </w:rPr>
        <w:t>Część nr 1 do dnia 20.08.2017 r.</w:t>
      </w:r>
    </w:p>
    <w:p w:rsidR="00B64903" w:rsidRPr="006C7F88" w:rsidRDefault="00B64903" w:rsidP="00BF1733">
      <w:pPr>
        <w:spacing w:after="0" w:line="240" w:lineRule="auto"/>
        <w:ind w:left="360"/>
        <w:jc w:val="both"/>
        <w:rPr>
          <w:b/>
        </w:rPr>
      </w:pPr>
      <w:r w:rsidRPr="006C7F88">
        <w:rPr>
          <w:b/>
        </w:rPr>
        <w:t>Część nr 2 od dnia 15.05.2017 r. do dnia 20.08.2017 r.</w:t>
      </w:r>
    </w:p>
    <w:p w:rsidR="00B64903" w:rsidRPr="006C7F88" w:rsidRDefault="00B64903" w:rsidP="00BF1733">
      <w:pPr>
        <w:spacing w:after="0" w:line="240" w:lineRule="auto"/>
        <w:ind w:left="360"/>
        <w:jc w:val="both"/>
        <w:rPr>
          <w:b/>
        </w:rPr>
      </w:pPr>
      <w:r w:rsidRPr="006C7F88">
        <w:rPr>
          <w:b/>
        </w:rPr>
        <w:t xml:space="preserve">Część nr 3 od dnia 01.07.2017 r. do dnia 20.08.2017 r. </w:t>
      </w:r>
    </w:p>
    <w:p w:rsidR="00B64903" w:rsidRPr="006C7F88" w:rsidRDefault="00B64903" w:rsidP="00BF1733">
      <w:pPr>
        <w:spacing w:after="0" w:line="240" w:lineRule="auto"/>
        <w:ind w:left="360"/>
        <w:jc w:val="both"/>
        <w:rPr>
          <w:b/>
        </w:rPr>
      </w:pPr>
      <w:r w:rsidRPr="006C7F88">
        <w:rPr>
          <w:b/>
        </w:rPr>
        <w:t>Część nr 4 od dnia 01.07.2017 r. do dnia 20.08.2017 r.</w:t>
      </w:r>
    </w:p>
    <w:p w:rsidR="00BF1733" w:rsidRPr="00CB13FA" w:rsidRDefault="00BF1733" w:rsidP="00BF1733">
      <w:pPr>
        <w:pStyle w:val="Akapitzlist"/>
        <w:spacing w:after="0" w:line="240" w:lineRule="auto"/>
        <w:jc w:val="both"/>
      </w:pPr>
    </w:p>
    <w:p w:rsidR="00C80095" w:rsidRPr="00130A8B" w:rsidRDefault="00C80095" w:rsidP="007D0A52">
      <w:pPr>
        <w:pStyle w:val="Akapitzlist"/>
        <w:numPr>
          <w:ilvl w:val="0"/>
          <w:numId w:val="2"/>
        </w:numPr>
        <w:spacing w:after="0" w:line="240" w:lineRule="auto"/>
        <w:jc w:val="both"/>
      </w:pPr>
      <w:r w:rsidRPr="00130A8B">
        <w:rPr>
          <w:rFonts w:cs="Arial"/>
          <w:b/>
          <w:bCs/>
          <w:lang w:eastAsia="pl-PL"/>
        </w:rPr>
        <w:t>WARUNKI UDZIAŁU W POSTĘPOWANIU.</w:t>
      </w:r>
    </w:p>
    <w:p w:rsidR="00C80095" w:rsidRDefault="00C80095" w:rsidP="007D0A52">
      <w:pPr>
        <w:spacing w:after="0" w:line="240" w:lineRule="auto"/>
        <w:jc w:val="both"/>
      </w:pPr>
    </w:p>
    <w:p w:rsidR="00E2064B" w:rsidRDefault="00E2064B" w:rsidP="007D0A52">
      <w:pPr>
        <w:pStyle w:val="Akapitzlist"/>
        <w:numPr>
          <w:ilvl w:val="1"/>
          <w:numId w:val="2"/>
        </w:numPr>
        <w:spacing w:after="0" w:line="240" w:lineRule="auto"/>
        <w:jc w:val="both"/>
      </w:pPr>
      <w:r>
        <w:t>O udzielenie zamówienia mogą ubiegać się Wykonawcy, którzy nie podlegają wykluczeniu oraz spełniają określone przez Zamawiającego warunki udziału w postępowaniu.</w:t>
      </w:r>
    </w:p>
    <w:p w:rsidR="00F473FD" w:rsidRDefault="00F473FD" w:rsidP="00F473FD">
      <w:pPr>
        <w:pStyle w:val="Akapitzlist"/>
        <w:spacing w:after="0" w:line="240" w:lineRule="auto"/>
        <w:jc w:val="both"/>
      </w:pPr>
    </w:p>
    <w:p w:rsidR="00E2064B" w:rsidRDefault="00E2064B" w:rsidP="007D0A52">
      <w:pPr>
        <w:pStyle w:val="Akapitzlist"/>
        <w:numPr>
          <w:ilvl w:val="1"/>
          <w:numId w:val="2"/>
        </w:numPr>
        <w:spacing w:after="0" w:line="240" w:lineRule="auto"/>
        <w:jc w:val="both"/>
      </w:pPr>
      <w:r>
        <w:t>O udzielenie zamówienia mogą ubiegać się Wykonawcy, którzy spełniają warunki dotyczące :</w:t>
      </w:r>
    </w:p>
    <w:p w:rsidR="00F473FD" w:rsidRDefault="00F473FD" w:rsidP="00F473FD">
      <w:pPr>
        <w:spacing w:after="0" w:line="240" w:lineRule="auto"/>
        <w:jc w:val="both"/>
      </w:pPr>
    </w:p>
    <w:p w:rsidR="00F473FD" w:rsidRDefault="00E2064B" w:rsidP="00F473FD">
      <w:pPr>
        <w:pStyle w:val="Akapitzlist"/>
        <w:numPr>
          <w:ilvl w:val="0"/>
          <w:numId w:val="9"/>
        </w:numPr>
        <w:spacing w:after="0" w:line="240" w:lineRule="auto"/>
        <w:jc w:val="both"/>
      </w:pPr>
      <w:r w:rsidRPr="001E3356">
        <w:rPr>
          <w:b/>
        </w:rPr>
        <w:t>kompetencji lub uprawnień do prowadzenia określonej działalności zawodowej, o ile wynika to z odrębnych przepisów</w:t>
      </w:r>
      <w:r>
        <w:t xml:space="preserve"> - Zamawiający nie stawia w tym zakresie wymagań.</w:t>
      </w:r>
    </w:p>
    <w:p w:rsidR="00E107F6" w:rsidRPr="00DA12DD" w:rsidRDefault="00E2064B" w:rsidP="00DA12DD">
      <w:pPr>
        <w:pStyle w:val="Akapitzlist"/>
        <w:numPr>
          <w:ilvl w:val="0"/>
          <w:numId w:val="9"/>
        </w:numPr>
        <w:spacing w:after="0" w:line="240" w:lineRule="auto"/>
        <w:jc w:val="both"/>
      </w:pPr>
      <w:r w:rsidRPr="001E3356">
        <w:rPr>
          <w:b/>
        </w:rPr>
        <w:t>sytuacji ekonomi</w:t>
      </w:r>
      <w:r w:rsidR="002B1D83" w:rsidRPr="001E3356">
        <w:rPr>
          <w:b/>
        </w:rPr>
        <w:t>cznej lub finansowej</w:t>
      </w:r>
      <w:r w:rsidR="00904F5A">
        <w:t xml:space="preserve"> - Zamawiający nie stawia w tym zakresie wymagań.</w:t>
      </w:r>
    </w:p>
    <w:p w:rsidR="00343EF3" w:rsidRPr="0079251B" w:rsidRDefault="00E2064B" w:rsidP="0079251B">
      <w:pPr>
        <w:pStyle w:val="Akapitzlist"/>
        <w:numPr>
          <w:ilvl w:val="0"/>
          <w:numId w:val="9"/>
        </w:numPr>
        <w:spacing w:after="0" w:line="240" w:lineRule="auto"/>
        <w:jc w:val="both"/>
      </w:pPr>
      <w:r w:rsidRPr="001E3356">
        <w:rPr>
          <w:b/>
        </w:rPr>
        <w:t>zdolności technicznej lub zawodowej</w:t>
      </w:r>
      <w:r w:rsidR="003C31DF">
        <w:t>:</w:t>
      </w:r>
    </w:p>
    <w:p w:rsidR="0001708A" w:rsidRDefault="0001708A" w:rsidP="0001708A">
      <w:pPr>
        <w:spacing w:after="0" w:line="240" w:lineRule="auto"/>
        <w:jc w:val="both"/>
        <w:rPr>
          <w:b/>
          <w:u w:val="single"/>
        </w:rPr>
      </w:pPr>
    </w:p>
    <w:p w:rsidR="0001708A" w:rsidRPr="0001708A" w:rsidRDefault="00121BC6" w:rsidP="0001708A">
      <w:pPr>
        <w:spacing w:after="0" w:line="240" w:lineRule="auto"/>
        <w:jc w:val="both"/>
        <w:rPr>
          <w:b/>
          <w:u w:val="single"/>
        </w:rPr>
      </w:pPr>
      <w:r>
        <w:rPr>
          <w:b/>
          <w:u w:val="single"/>
        </w:rPr>
        <w:t>D</w:t>
      </w:r>
      <w:r w:rsidR="0001708A" w:rsidRPr="0001708A">
        <w:rPr>
          <w:b/>
          <w:u w:val="single"/>
        </w:rPr>
        <w:t>la części nr 1</w:t>
      </w:r>
    </w:p>
    <w:p w:rsidR="0079251B" w:rsidRPr="00904F5A" w:rsidRDefault="00E2064B" w:rsidP="0079251B">
      <w:pPr>
        <w:pStyle w:val="Akapitzlist"/>
        <w:numPr>
          <w:ilvl w:val="0"/>
          <w:numId w:val="10"/>
        </w:numPr>
        <w:spacing w:after="0" w:line="240" w:lineRule="auto"/>
        <w:jc w:val="both"/>
      </w:pPr>
      <w:r>
        <w:t xml:space="preserve">O uzyskanie zamówienia mogą ubiegać się podmioty </w:t>
      </w:r>
      <w:r w:rsidRPr="0079251B">
        <w:rPr>
          <w:b/>
        </w:rPr>
        <w:t>posiadające doświadczenie</w:t>
      </w:r>
      <w:r>
        <w:t xml:space="preserve"> polegające na wykonaniu w okresie ostatnich 5 lat przed upływem terminu składania ofert, a jeżeli okres prowadzenia działalnoś</w:t>
      </w:r>
      <w:r w:rsidR="0024320C">
        <w:t xml:space="preserve">ci jest krótszy - w tym </w:t>
      </w:r>
      <w:r w:rsidR="0024320C" w:rsidRPr="0024320C">
        <w:t>okresie</w:t>
      </w:r>
      <w:r w:rsidRPr="0024320C">
        <w:t xml:space="preserve"> </w:t>
      </w:r>
      <w:r w:rsidR="0079251B">
        <w:t xml:space="preserve">wykonanie min. </w:t>
      </w:r>
      <w:r w:rsidR="0001708A">
        <w:t>1</w:t>
      </w:r>
      <w:r w:rsidR="0079251B">
        <w:t xml:space="preserve"> zamówie</w:t>
      </w:r>
      <w:r w:rsidR="0001708A">
        <w:t>nia</w:t>
      </w:r>
      <w:r w:rsidR="0079251B">
        <w:t xml:space="preserve"> porównywaln</w:t>
      </w:r>
      <w:r w:rsidR="0001708A">
        <w:t>ego</w:t>
      </w:r>
      <w:r w:rsidR="0079251B">
        <w:t xml:space="preserve"> z przedmiotem zamówienia </w:t>
      </w:r>
      <w:r w:rsidR="0079251B" w:rsidRPr="00904F5A">
        <w:t xml:space="preserve">(na  załączniku Nr </w:t>
      </w:r>
      <w:r w:rsidR="00B05144">
        <w:t>4.1</w:t>
      </w:r>
      <w:r w:rsidR="0079251B" w:rsidRPr="00904F5A">
        <w:t xml:space="preserve"> do oferty).</w:t>
      </w:r>
    </w:p>
    <w:p w:rsidR="0079251B" w:rsidRDefault="0079251B" w:rsidP="0079251B">
      <w:pPr>
        <w:pStyle w:val="Akapitzlist"/>
        <w:spacing w:after="0" w:line="240" w:lineRule="auto"/>
        <w:ind w:left="1428"/>
        <w:jc w:val="both"/>
      </w:pPr>
      <w:r>
        <w:t xml:space="preserve">Jako jedno zamówienie porównywalne rozumie się wykonanie robót budowlanych polegających na </w:t>
      </w:r>
      <w:r w:rsidR="0001708A">
        <w:t>dociepleniu budynku o kubaturze min. 3000 m3.</w:t>
      </w:r>
      <w:r>
        <w:t xml:space="preserve">  </w:t>
      </w:r>
    </w:p>
    <w:p w:rsidR="008C2739" w:rsidRPr="00EF712F" w:rsidRDefault="007A5088" w:rsidP="008C2739">
      <w:pPr>
        <w:pStyle w:val="Akapitzlist"/>
        <w:spacing w:after="0" w:line="240" w:lineRule="auto"/>
        <w:ind w:left="1080"/>
        <w:jc w:val="both"/>
      </w:pPr>
      <w:r w:rsidRPr="001F4681">
        <w:t xml:space="preserve">W przypadku Wykonawców wspólnie ubiegających się o udzielenie zamówienia, </w:t>
      </w:r>
      <w:r w:rsidR="008C2739" w:rsidRPr="001F4681">
        <w:t xml:space="preserve">wystarczy </w:t>
      </w:r>
      <w:r w:rsidR="008C2739" w:rsidRPr="00EF712F">
        <w:t>by powyższy warunek spełniał jeden z Wykonawców.</w:t>
      </w:r>
    </w:p>
    <w:p w:rsidR="00343EF3" w:rsidRDefault="00343EF3" w:rsidP="0079251B">
      <w:pPr>
        <w:spacing w:after="0" w:line="240" w:lineRule="auto"/>
        <w:jc w:val="both"/>
      </w:pPr>
    </w:p>
    <w:p w:rsidR="00006B12" w:rsidRPr="00395F05" w:rsidRDefault="00006B12" w:rsidP="00843312">
      <w:pPr>
        <w:pStyle w:val="Akapitzlist"/>
        <w:numPr>
          <w:ilvl w:val="0"/>
          <w:numId w:val="10"/>
        </w:numPr>
        <w:spacing w:after="0" w:line="240" w:lineRule="auto"/>
        <w:jc w:val="both"/>
      </w:pPr>
      <w:r>
        <w:t xml:space="preserve">O uzyskanie zamówienia mogą ubiegać się podmioty, </w:t>
      </w:r>
      <w:r w:rsidRPr="00395F05">
        <w:t>które udokumentują dysponowanie odpowiednim potencjałem technicznym min.:</w:t>
      </w:r>
    </w:p>
    <w:p w:rsidR="006939AF" w:rsidRDefault="00006B12" w:rsidP="00121BC6">
      <w:pPr>
        <w:spacing w:after="0" w:line="240" w:lineRule="auto"/>
        <w:ind w:left="1068"/>
        <w:jc w:val="both"/>
      </w:pPr>
      <w:r w:rsidRPr="00395F05">
        <w:t xml:space="preserve">- </w:t>
      </w:r>
      <w:r w:rsidR="006939AF">
        <w:t>rusztowanie zewnętrzne drewniane lub metalowe – min. 200 m2</w:t>
      </w:r>
    </w:p>
    <w:p w:rsidR="007A5088" w:rsidRDefault="007A5088" w:rsidP="007A5088">
      <w:pPr>
        <w:pStyle w:val="Akapitzlist"/>
        <w:spacing w:after="0" w:line="240" w:lineRule="auto"/>
        <w:ind w:left="1080"/>
        <w:jc w:val="both"/>
      </w:pPr>
      <w:r w:rsidRPr="00BC05B8">
        <w:t xml:space="preserve">W przypadku Wykonawców wspólnie ubiegających się o udzielenie zamówienia, </w:t>
      </w:r>
      <w:r>
        <w:t>powyższy warunek Wykonawcy</w:t>
      </w:r>
      <w:r w:rsidRPr="00BC05B8">
        <w:t xml:space="preserve"> </w:t>
      </w:r>
      <w:r w:rsidR="001F6565">
        <w:t>mogą</w:t>
      </w:r>
      <w:r w:rsidRPr="00BC05B8">
        <w:t xml:space="preserve"> spełniać łącznie.</w:t>
      </w:r>
    </w:p>
    <w:p w:rsidR="00251CC3" w:rsidRPr="00395F05" w:rsidRDefault="00251CC3" w:rsidP="00E336C9">
      <w:pPr>
        <w:spacing w:after="0" w:line="240" w:lineRule="auto"/>
        <w:ind w:left="1068"/>
        <w:jc w:val="both"/>
      </w:pPr>
    </w:p>
    <w:p w:rsidR="00343EF3" w:rsidRPr="00EE63BF" w:rsidRDefault="00E2064B" w:rsidP="00343EF3">
      <w:pPr>
        <w:pStyle w:val="Akapitzlist"/>
        <w:numPr>
          <w:ilvl w:val="0"/>
          <w:numId w:val="10"/>
        </w:numPr>
        <w:spacing w:after="0" w:line="240" w:lineRule="auto"/>
        <w:jc w:val="both"/>
        <w:rPr>
          <w:color w:val="FF0000"/>
        </w:rPr>
      </w:pPr>
      <w:r>
        <w:t xml:space="preserve">O uzyskanie zamówienia mogą ubiegać się podmioty </w:t>
      </w:r>
      <w:r w:rsidRPr="006279DC">
        <w:rPr>
          <w:b/>
        </w:rPr>
        <w:t>dysponujące następującymi osobami niezbędnymi do realizacji zamówienia</w:t>
      </w:r>
      <w:r>
        <w:t xml:space="preserve">: </w:t>
      </w:r>
    </w:p>
    <w:p w:rsidR="008C2739" w:rsidRDefault="00EE63BF" w:rsidP="00121BC6">
      <w:pPr>
        <w:spacing w:after="0" w:line="240" w:lineRule="auto"/>
        <w:ind w:left="1068"/>
        <w:jc w:val="both"/>
      </w:pPr>
      <w:r w:rsidRPr="00EE63BF">
        <w:t xml:space="preserve">- Kierownik budowy – </w:t>
      </w:r>
      <w:r w:rsidR="008C2739">
        <w:t>posiadający uprawnienia do kierowania budowy w zakresie konstrukcyjno – budowlanym, posiadający min. 3 lata doświadczenia.</w:t>
      </w:r>
    </w:p>
    <w:p w:rsidR="003C31DF" w:rsidRDefault="003C31DF" w:rsidP="003C31DF">
      <w:pPr>
        <w:spacing w:after="0" w:line="240" w:lineRule="auto"/>
        <w:ind w:left="1068"/>
        <w:jc w:val="both"/>
      </w:pPr>
      <w:r>
        <w:t>UWAGA! Ilość lat doświadczeń należy liczyć od daty wystawienia uprawnień.</w:t>
      </w:r>
    </w:p>
    <w:p w:rsidR="007A5088" w:rsidRDefault="007A5088" w:rsidP="007A5088">
      <w:pPr>
        <w:pStyle w:val="Akapitzlist"/>
        <w:spacing w:after="0" w:line="240" w:lineRule="auto"/>
        <w:ind w:left="1080"/>
        <w:jc w:val="both"/>
      </w:pPr>
      <w:r w:rsidRPr="00EF712F">
        <w:t>W przypadku Wykonawców wspólnie ubiegających się o udzielenie zamówienia, wystarczy by powyższy warunek spełniał jeden z Wykonawców.</w:t>
      </w:r>
    </w:p>
    <w:p w:rsidR="00121BC6" w:rsidRDefault="00121BC6" w:rsidP="00121BC6">
      <w:pPr>
        <w:spacing w:after="0" w:line="240" w:lineRule="auto"/>
        <w:jc w:val="both"/>
      </w:pPr>
    </w:p>
    <w:p w:rsidR="00121BC6" w:rsidRPr="0001708A" w:rsidRDefault="00121BC6" w:rsidP="00121BC6">
      <w:pPr>
        <w:spacing w:after="0" w:line="240" w:lineRule="auto"/>
        <w:jc w:val="both"/>
        <w:rPr>
          <w:b/>
          <w:u w:val="single"/>
        </w:rPr>
      </w:pPr>
      <w:r>
        <w:rPr>
          <w:b/>
          <w:u w:val="single"/>
        </w:rPr>
        <w:t>D</w:t>
      </w:r>
      <w:r w:rsidRPr="0001708A">
        <w:rPr>
          <w:b/>
          <w:u w:val="single"/>
        </w:rPr>
        <w:t xml:space="preserve">la części nr </w:t>
      </w:r>
      <w:r>
        <w:rPr>
          <w:b/>
          <w:u w:val="single"/>
        </w:rPr>
        <w:t>2</w:t>
      </w:r>
    </w:p>
    <w:p w:rsidR="00121BC6" w:rsidRPr="00904F5A" w:rsidRDefault="00121BC6" w:rsidP="00121BC6">
      <w:pPr>
        <w:pStyle w:val="Akapitzlist"/>
        <w:numPr>
          <w:ilvl w:val="0"/>
          <w:numId w:val="40"/>
        </w:numPr>
        <w:spacing w:after="0" w:line="240" w:lineRule="auto"/>
        <w:jc w:val="both"/>
      </w:pPr>
      <w:r>
        <w:t xml:space="preserve">O uzyskanie zamówienia mogą ubiegać się podmioty </w:t>
      </w:r>
      <w:r w:rsidRPr="0079251B">
        <w:rPr>
          <w:b/>
        </w:rPr>
        <w:t>posiadające doświadczenie</w:t>
      </w:r>
      <w:r>
        <w:t xml:space="preserve"> polegające na wykonaniu w okresie ostatnich 5 lat przed upływem terminu składania ofert, a jeżeli okres prowadzenia działalności jest krótszy - w tym </w:t>
      </w:r>
      <w:r w:rsidRPr="0024320C">
        <w:t xml:space="preserve">okresie </w:t>
      </w:r>
      <w:r>
        <w:t xml:space="preserve">wykonanie min. 1 zamówienia porównywalnego z przedmiotem zamówienia </w:t>
      </w:r>
      <w:r w:rsidRPr="00904F5A">
        <w:t xml:space="preserve">(na  załączniku Nr </w:t>
      </w:r>
      <w:r w:rsidR="00B05144">
        <w:t>4.2</w:t>
      </w:r>
      <w:r w:rsidRPr="00904F5A">
        <w:t xml:space="preserve"> do oferty).</w:t>
      </w:r>
    </w:p>
    <w:p w:rsidR="00121BC6" w:rsidRDefault="00121BC6" w:rsidP="00121BC6">
      <w:pPr>
        <w:pStyle w:val="Akapitzlist"/>
        <w:spacing w:after="0" w:line="240" w:lineRule="auto"/>
        <w:ind w:left="1428"/>
        <w:jc w:val="both"/>
      </w:pPr>
      <w:r>
        <w:t xml:space="preserve">Jako jedno zamówienie porównywalne rozumie się wykonanie robót budowlanych polegających na przebudowie kotłowni gazowej o mocy kotła min. 120 kW.  </w:t>
      </w:r>
    </w:p>
    <w:p w:rsidR="00121BC6" w:rsidRPr="00EF712F" w:rsidRDefault="00121BC6" w:rsidP="00121BC6">
      <w:pPr>
        <w:pStyle w:val="Akapitzlist"/>
        <w:spacing w:after="0" w:line="240" w:lineRule="auto"/>
        <w:ind w:left="1080"/>
        <w:jc w:val="both"/>
      </w:pPr>
      <w:r w:rsidRPr="001F4681">
        <w:t xml:space="preserve">W przypadku Wykonawców wspólnie ubiegających się o udzielenie zamówienia, wystarczy </w:t>
      </w:r>
      <w:r w:rsidRPr="00EF712F">
        <w:t>by powyższy warunek spełniał jeden z Wykonawców.</w:t>
      </w:r>
    </w:p>
    <w:p w:rsidR="00121BC6" w:rsidRPr="00395F05" w:rsidRDefault="00121BC6" w:rsidP="00121BC6">
      <w:pPr>
        <w:spacing w:after="0" w:line="240" w:lineRule="auto"/>
        <w:jc w:val="both"/>
      </w:pPr>
    </w:p>
    <w:p w:rsidR="00121BC6" w:rsidRPr="00EE63BF" w:rsidRDefault="00121BC6" w:rsidP="00121BC6">
      <w:pPr>
        <w:pStyle w:val="Akapitzlist"/>
        <w:numPr>
          <w:ilvl w:val="0"/>
          <w:numId w:val="40"/>
        </w:numPr>
        <w:spacing w:after="0" w:line="240" w:lineRule="auto"/>
        <w:jc w:val="both"/>
        <w:rPr>
          <w:color w:val="FF0000"/>
        </w:rPr>
      </w:pPr>
      <w:r>
        <w:t xml:space="preserve">O uzyskanie zamówienia mogą ubiegać się podmioty </w:t>
      </w:r>
      <w:r w:rsidRPr="006279DC">
        <w:rPr>
          <w:b/>
        </w:rPr>
        <w:t>dysponujące następującymi osobami niezbędnymi do realizacji zamówienia</w:t>
      </w:r>
      <w:r>
        <w:t xml:space="preserve">: </w:t>
      </w:r>
    </w:p>
    <w:p w:rsidR="00121BC6" w:rsidRPr="00236E81" w:rsidRDefault="00121BC6" w:rsidP="00121BC6">
      <w:pPr>
        <w:spacing w:after="0" w:line="240" w:lineRule="auto"/>
        <w:ind w:left="1068"/>
        <w:jc w:val="both"/>
      </w:pPr>
      <w:r w:rsidRPr="00EE63BF">
        <w:t xml:space="preserve">- Kierownik budowy – </w:t>
      </w:r>
      <w:r>
        <w:t xml:space="preserve">posiadający co najmniej uprawnienia do kierowania robotami instalacyjno– inżynieryjnymi </w:t>
      </w:r>
      <w:r w:rsidR="00D11AA1" w:rsidRPr="00236E81">
        <w:t xml:space="preserve">w zakresie </w:t>
      </w:r>
      <w:r w:rsidRPr="00236E81">
        <w:t>instalacji</w:t>
      </w:r>
      <w:r w:rsidR="00D11AA1" w:rsidRPr="00236E81">
        <w:t xml:space="preserve"> sanitarnych</w:t>
      </w:r>
      <w:r w:rsidRPr="00236E81">
        <w:t>, posiadający min. 3 lata doświadczenia.</w:t>
      </w:r>
    </w:p>
    <w:p w:rsidR="00121BC6" w:rsidRDefault="00121BC6" w:rsidP="00121BC6">
      <w:pPr>
        <w:spacing w:after="0" w:line="240" w:lineRule="auto"/>
        <w:ind w:left="1068"/>
        <w:jc w:val="both"/>
      </w:pPr>
    </w:p>
    <w:p w:rsidR="00121BC6" w:rsidRDefault="00121BC6" w:rsidP="00121BC6">
      <w:pPr>
        <w:spacing w:after="0" w:line="240" w:lineRule="auto"/>
        <w:ind w:left="1068"/>
        <w:jc w:val="both"/>
      </w:pPr>
      <w:r>
        <w:t>UWAGA! Ilość lat doświadczeń należy liczyć od daty wystawienia uprawnień.</w:t>
      </w:r>
    </w:p>
    <w:p w:rsidR="005A59E4" w:rsidRDefault="00121BC6" w:rsidP="005A59E4">
      <w:pPr>
        <w:pStyle w:val="Akapitzlist"/>
        <w:spacing w:after="0" w:line="240" w:lineRule="auto"/>
        <w:ind w:left="1080"/>
        <w:jc w:val="both"/>
      </w:pPr>
      <w:r w:rsidRPr="00EF712F">
        <w:t>W przypadku Wykonawców wspólnie ubiegających się o udzielenie zamówienia, wystarczy by powyższy warunek spełniał jeden z Wykonawców.</w:t>
      </w:r>
    </w:p>
    <w:p w:rsidR="005A59E4" w:rsidRDefault="005A59E4" w:rsidP="005A59E4">
      <w:pPr>
        <w:spacing w:after="0" w:line="240" w:lineRule="auto"/>
        <w:jc w:val="both"/>
      </w:pPr>
    </w:p>
    <w:p w:rsidR="005A59E4" w:rsidRDefault="005A59E4" w:rsidP="005A59E4">
      <w:pPr>
        <w:spacing w:after="0" w:line="240" w:lineRule="auto"/>
        <w:jc w:val="both"/>
      </w:pPr>
      <w:r>
        <w:t>Dla części nr 3 i części nr 4 Zamawiający nie ustala warunków.</w:t>
      </w:r>
    </w:p>
    <w:p w:rsidR="00121BC6" w:rsidRPr="00EF712F" w:rsidRDefault="00121BC6" w:rsidP="00121BC6">
      <w:pPr>
        <w:spacing w:after="0" w:line="240" w:lineRule="auto"/>
        <w:jc w:val="both"/>
      </w:pPr>
    </w:p>
    <w:p w:rsidR="00A14789" w:rsidRDefault="00A14789" w:rsidP="0024320C">
      <w:pPr>
        <w:spacing w:after="0" w:line="240" w:lineRule="auto"/>
      </w:pPr>
    </w:p>
    <w:p w:rsidR="00C80095" w:rsidRPr="0069281A" w:rsidRDefault="00130683" w:rsidP="00001D26">
      <w:pPr>
        <w:pStyle w:val="Akapitzlist"/>
        <w:numPr>
          <w:ilvl w:val="0"/>
          <w:numId w:val="2"/>
        </w:numPr>
        <w:spacing w:after="0" w:line="240" w:lineRule="auto"/>
      </w:pPr>
      <w:r w:rsidRPr="0069281A">
        <w:rPr>
          <w:rFonts w:cs="Arial"/>
          <w:b/>
          <w:bCs/>
          <w:lang w:eastAsia="pl-PL"/>
        </w:rPr>
        <w:t>PRZESŁANKI WYKLUCZENIA Z POSTĘPOWANIA</w:t>
      </w:r>
    </w:p>
    <w:p w:rsidR="00C80095" w:rsidRDefault="00C80095" w:rsidP="00694273">
      <w:pPr>
        <w:pStyle w:val="Akapitzlist"/>
        <w:spacing w:after="0" w:line="240" w:lineRule="auto"/>
      </w:pPr>
    </w:p>
    <w:p w:rsidR="00001D26" w:rsidRDefault="00001D26" w:rsidP="001715D4">
      <w:pPr>
        <w:pStyle w:val="Akapitzlist"/>
        <w:numPr>
          <w:ilvl w:val="1"/>
          <w:numId w:val="2"/>
        </w:numPr>
        <w:spacing w:after="0" w:line="240" w:lineRule="auto"/>
        <w:jc w:val="both"/>
      </w:pPr>
      <w:r>
        <w:t xml:space="preserve">Z postępowania o udzielenie zamówienia wyklucza się Wykonawcę, w stosunku do którego zachodzi którakolwiek z okoliczności wskazanych w art. 24 ust. 1 pkt 12 - 23 p.z.p. oraz wykonawcę w stosunku do którego zachodzi podstawa wykluczenia wskazana w art. 24 ust. 5 pkt 1 p.z.p. </w:t>
      </w:r>
    </w:p>
    <w:p w:rsidR="00F473FD" w:rsidRDefault="00F473FD" w:rsidP="00F473FD">
      <w:pPr>
        <w:pStyle w:val="Akapitzlist"/>
        <w:spacing w:after="0" w:line="240" w:lineRule="auto"/>
        <w:jc w:val="both"/>
      </w:pPr>
    </w:p>
    <w:p w:rsidR="00697018" w:rsidRDefault="00001D26" w:rsidP="001715D4">
      <w:pPr>
        <w:pStyle w:val="Akapitzlist"/>
        <w:numPr>
          <w:ilvl w:val="1"/>
          <w:numId w:val="2"/>
        </w:numPr>
        <w:spacing w:after="0" w:line="240" w:lineRule="auto"/>
        <w:jc w:val="both"/>
      </w:pPr>
      <w:r>
        <w:t>Wykluczenie Wykonawcy następuje zgodnie z art. 24 ust. 7 p.z.p.</w:t>
      </w:r>
    </w:p>
    <w:p w:rsidR="00F473FD" w:rsidRDefault="00F473FD" w:rsidP="00F473FD">
      <w:pPr>
        <w:spacing w:after="0" w:line="240" w:lineRule="auto"/>
        <w:jc w:val="both"/>
      </w:pPr>
    </w:p>
    <w:p w:rsidR="00697018" w:rsidRDefault="00001D26" w:rsidP="001715D4">
      <w:pPr>
        <w:pStyle w:val="Akapitzlist"/>
        <w:numPr>
          <w:ilvl w:val="1"/>
          <w:numId w:val="2"/>
        </w:numPr>
        <w:spacing w:after="0" w:line="240" w:lineRule="auto"/>
        <w:jc w:val="both"/>
      </w:pPr>
      <w:r>
        <w:t xml:space="preserve">Wykonawca, który podlega wykluczeniu na podstawie art. 24 ust. 1 pkt 13 i 14 oraz 16-20 </w:t>
      </w:r>
      <w:r w:rsidR="00697018">
        <w:t xml:space="preserve">oraz ust. 5 pkt 1 </w:t>
      </w:r>
      <w:r>
        <w:t>p.z.p.,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w:t>
      </w:r>
      <w:r w:rsidR="00697018">
        <w:t>nkretnych środków technicznych, o</w:t>
      </w:r>
      <w:r>
        <w:t>rganizacyjnych i kadrowych, które są odpow</w:t>
      </w:r>
      <w:r w:rsidR="00697018">
        <w:t xml:space="preserve">iednie dla zapobiegania dalszym </w:t>
      </w:r>
      <w:r>
        <w:t>przestępstwom lub przestępstwom skarbowym lub nieprawidłowemu postępowaniu Wykonawcy. Regulacji, o której mowa w zdaniu pierwszym nie stosuje się, jeżeli wobec Wykonawcy, będącego podmiotem zbiorowym, orzeczono prawomocnym wyrokiem sądu zakaz ubiegania się o udzielenie zamówienia oraz nie upłynął określony w tym wyroku okres obowiązywania tego zakazu.</w:t>
      </w:r>
    </w:p>
    <w:p w:rsidR="00F473FD" w:rsidRDefault="00F473FD" w:rsidP="00F473FD">
      <w:pPr>
        <w:pStyle w:val="Akapitzlist"/>
        <w:spacing w:after="0" w:line="240" w:lineRule="auto"/>
        <w:jc w:val="both"/>
      </w:pPr>
    </w:p>
    <w:p w:rsidR="00697018" w:rsidRDefault="00001D26" w:rsidP="001715D4">
      <w:pPr>
        <w:pStyle w:val="Akapitzlist"/>
        <w:numPr>
          <w:ilvl w:val="1"/>
          <w:numId w:val="2"/>
        </w:numPr>
        <w:spacing w:after="0" w:line="240" w:lineRule="auto"/>
        <w:jc w:val="both"/>
      </w:pPr>
      <w:r>
        <w:t>Wykonawca nie podlega wykluczeniu, jeżeli Zamawiający, uwzględniając wagę i szczególne okoliczności czynu Wykonawcy, uzna za wystarczające przedstawione dowody.</w:t>
      </w:r>
    </w:p>
    <w:p w:rsidR="00F473FD" w:rsidRDefault="00F473FD" w:rsidP="00F473FD">
      <w:pPr>
        <w:pStyle w:val="Akapitzlist"/>
        <w:spacing w:after="0" w:line="240" w:lineRule="auto"/>
        <w:jc w:val="both"/>
      </w:pPr>
    </w:p>
    <w:p w:rsidR="00C80095" w:rsidRDefault="00001D26" w:rsidP="00CD7C9F">
      <w:pPr>
        <w:pStyle w:val="Akapitzlist"/>
        <w:numPr>
          <w:ilvl w:val="1"/>
          <w:numId w:val="2"/>
        </w:numPr>
        <w:spacing w:after="0" w:line="240" w:lineRule="auto"/>
        <w:jc w:val="both"/>
      </w:pPr>
      <w:r>
        <w:t>Zamawiający może wykluczyć Wykonawcę na każdym etapie postępowania o udzielenie zamówienia.</w:t>
      </w:r>
    </w:p>
    <w:p w:rsidR="0069281A" w:rsidRDefault="0069281A" w:rsidP="00CD7C9F">
      <w:pPr>
        <w:spacing w:after="0" w:line="240" w:lineRule="auto"/>
        <w:jc w:val="both"/>
      </w:pPr>
    </w:p>
    <w:p w:rsidR="00054618" w:rsidRPr="00486907" w:rsidRDefault="00DD2121" w:rsidP="00CD7C9F">
      <w:pPr>
        <w:pStyle w:val="Akapitzlist"/>
        <w:numPr>
          <w:ilvl w:val="0"/>
          <w:numId w:val="2"/>
        </w:numPr>
        <w:spacing w:after="0" w:line="240" w:lineRule="auto"/>
        <w:jc w:val="both"/>
      </w:pPr>
      <w:r>
        <w:rPr>
          <w:rFonts w:cs="Arial"/>
          <w:b/>
          <w:bCs/>
          <w:lang w:eastAsia="pl-PL"/>
        </w:rPr>
        <w:t>WYKAZ O</w:t>
      </w:r>
      <w:r w:rsidRPr="0069281A">
        <w:rPr>
          <w:rFonts w:cs="Arial"/>
          <w:b/>
          <w:bCs/>
          <w:lang w:eastAsia="pl-PL"/>
        </w:rPr>
        <w:t>ŚWIADCZE</w:t>
      </w:r>
      <w:r>
        <w:rPr>
          <w:rFonts w:cs="Arial"/>
          <w:b/>
          <w:bCs/>
          <w:lang w:eastAsia="pl-PL"/>
        </w:rPr>
        <w:t>Ń LUB</w:t>
      </w:r>
      <w:r w:rsidRPr="0069281A">
        <w:rPr>
          <w:rFonts w:cs="Arial"/>
          <w:b/>
          <w:bCs/>
          <w:lang w:eastAsia="pl-PL"/>
        </w:rPr>
        <w:t xml:space="preserve"> DOKUMENT</w:t>
      </w:r>
      <w:r>
        <w:rPr>
          <w:rFonts w:cs="Arial"/>
          <w:b/>
          <w:bCs/>
          <w:lang w:eastAsia="pl-PL"/>
        </w:rPr>
        <w:t>ÓW</w:t>
      </w:r>
      <w:r w:rsidRPr="0069281A">
        <w:rPr>
          <w:rFonts w:cs="Arial"/>
          <w:b/>
          <w:bCs/>
          <w:lang w:eastAsia="pl-PL"/>
        </w:rPr>
        <w:t xml:space="preserve">, JAKIE ZOBOWIĄZANI SĄ DOSTARCZYĆ WYKONAWCY W CELU WYKAZANIA BRAKU PODSTAW WYKLUCZENIA ORAZ POTWIERDZENIA SPEŁNIANIA </w:t>
      </w:r>
      <w:r>
        <w:rPr>
          <w:rFonts w:cs="Arial"/>
          <w:b/>
          <w:bCs/>
          <w:lang w:eastAsia="pl-PL"/>
        </w:rPr>
        <w:t>WARUNKÓW UDZIAŁU W POSTĘPOWANIU.</w:t>
      </w:r>
    </w:p>
    <w:p w:rsidR="00486907" w:rsidRPr="00054618" w:rsidRDefault="00486907" w:rsidP="00CD7C9F">
      <w:pPr>
        <w:pStyle w:val="Akapitzlist"/>
        <w:spacing w:after="0" w:line="240" w:lineRule="auto"/>
        <w:jc w:val="both"/>
      </w:pPr>
    </w:p>
    <w:p w:rsidR="00054618" w:rsidRDefault="00054618" w:rsidP="00CD7C9F">
      <w:pPr>
        <w:pStyle w:val="Akapitzlist"/>
        <w:numPr>
          <w:ilvl w:val="1"/>
          <w:numId w:val="2"/>
        </w:numPr>
        <w:spacing w:after="0" w:line="240" w:lineRule="auto"/>
        <w:jc w:val="both"/>
      </w:pPr>
      <w:r>
        <w:t>Do oferty Wykonawca zobowiązany jest dołączyć aktualne na dzień składania ofert oświadczenia stanowiące wstępne potwierdzenie, że Wykonawca:</w:t>
      </w:r>
    </w:p>
    <w:p w:rsidR="00054618" w:rsidRPr="00D05D68" w:rsidRDefault="007862F3" w:rsidP="00CD7C9F">
      <w:pPr>
        <w:spacing w:after="0" w:line="240" w:lineRule="auto"/>
        <w:ind w:left="360"/>
        <w:jc w:val="both"/>
      </w:pPr>
      <w:r>
        <w:t>1)</w:t>
      </w:r>
      <w:r>
        <w:tab/>
        <w:t xml:space="preserve">nie podlega wykluczeniu- </w:t>
      </w:r>
      <w:r w:rsidRPr="00511E27">
        <w:rPr>
          <w:b/>
        </w:rPr>
        <w:t xml:space="preserve">wzór oświadczenia stanowi załącznik </w:t>
      </w:r>
      <w:r w:rsidRPr="00D05D68">
        <w:rPr>
          <w:b/>
        </w:rPr>
        <w:t xml:space="preserve">nr </w:t>
      </w:r>
      <w:r w:rsidR="00D05D68" w:rsidRPr="00D05D68">
        <w:rPr>
          <w:b/>
        </w:rPr>
        <w:t>1</w:t>
      </w:r>
      <w:r w:rsidRPr="00D05D68">
        <w:rPr>
          <w:b/>
        </w:rPr>
        <w:t xml:space="preserve"> do SIWZ</w:t>
      </w:r>
    </w:p>
    <w:p w:rsidR="00054618" w:rsidRPr="00D05D68" w:rsidRDefault="00054618" w:rsidP="00CD7C9F">
      <w:pPr>
        <w:spacing w:after="0" w:line="240" w:lineRule="auto"/>
        <w:ind w:left="360"/>
        <w:jc w:val="both"/>
      </w:pPr>
      <w:r w:rsidRPr="00D05D68">
        <w:t>2)</w:t>
      </w:r>
      <w:r w:rsidRPr="00D05D68">
        <w:tab/>
        <w:t>spełnia</w:t>
      </w:r>
      <w:r w:rsidR="007862F3" w:rsidRPr="00D05D68">
        <w:t xml:space="preserve"> warunki udziału w postępowaniu- </w:t>
      </w:r>
      <w:r w:rsidR="007862F3" w:rsidRPr="00D05D68">
        <w:rPr>
          <w:b/>
        </w:rPr>
        <w:t xml:space="preserve">wzór oświadczenia stanowi załącznik nr </w:t>
      </w:r>
      <w:r w:rsidR="00D05D68" w:rsidRPr="00D05D68">
        <w:rPr>
          <w:b/>
        </w:rPr>
        <w:t>2</w:t>
      </w:r>
      <w:r w:rsidR="007862F3" w:rsidRPr="00D05D68">
        <w:rPr>
          <w:b/>
        </w:rPr>
        <w:t xml:space="preserve"> do SIWZ</w:t>
      </w:r>
    </w:p>
    <w:p w:rsidR="00F473FD" w:rsidRDefault="00F473FD" w:rsidP="0046076F">
      <w:pPr>
        <w:spacing w:after="0" w:line="240" w:lineRule="auto"/>
        <w:jc w:val="both"/>
      </w:pPr>
    </w:p>
    <w:p w:rsidR="00CA04D6" w:rsidRPr="00CA04D6" w:rsidRDefault="00F827F7" w:rsidP="00CD7C9F">
      <w:pPr>
        <w:pStyle w:val="Akapitzlist"/>
        <w:numPr>
          <w:ilvl w:val="1"/>
          <w:numId w:val="2"/>
        </w:numPr>
        <w:spacing w:after="0" w:line="240" w:lineRule="auto"/>
        <w:jc w:val="both"/>
      </w:pPr>
      <w:r>
        <w:t xml:space="preserve">Oświadczenia, o jakich mowa w </w:t>
      </w:r>
      <w:r w:rsidR="00054618">
        <w:t>pkt</w:t>
      </w:r>
      <w:r>
        <w:t xml:space="preserve"> 8.1.</w:t>
      </w:r>
      <w:r w:rsidR="00054618">
        <w:t xml:space="preserve"> Wykonawca zobowiązany jest złożyć w</w:t>
      </w:r>
      <w:r w:rsidR="00001EB2">
        <w:t xml:space="preserve"> formie pisemnej wraz z Ofertą.</w:t>
      </w:r>
    </w:p>
    <w:p w:rsidR="00F473FD" w:rsidRPr="00F473FD" w:rsidRDefault="00F473FD" w:rsidP="00F473FD">
      <w:pPr>
        <w:pStyle w:val="Akapitzlist"/>
        <w:spacing w:after="0" w:line="240" w:lineRule="auto"/>
        <w:jc w:val="both"/>
      </w:pPr>
    </w:p>
    <w:p w:rsidR="00F827F7" w:rsidRPr="00F827F7" w:rsidRDefault="00054618" w:rsidP="00CD7C9F">
      <w:pPr>
        <w:pStyle w:val="Akapitzlist"/>
        <w:numPr>
          <w:ilvl w:val="1"/>
          <w:numId w:val="2"/>
        </w:numPr>
        <w:spacing w:after="0" w:line="240" w:lineRule="auto"/>
        <w:jc w:val="both"/>
      </w:pPr>
      <w:r w:rsidRPr="00F827F7">
        <w:rPr>
          <w:b/>
        </w:rPr>
        <w:t>UWAGA</w:t>
      </w:r>
      <w:r>
        <w:t>: Wykonawca, w terminie 3 dni od dnia zamieszczenia na stronie internetowej informacji, o której mowa w art. 86 ust. 5 p.z.p., przekazuje Zamawiającemu oświadczenie o przynależności lub braku przynależności do tej samej grupy kapitałowej, o której mowa w art. 24 ust. 1 pkt 23 p.z.p. Wraz ze złożeniem oświadczenia, Wykonawca może przedstawić dowody, że powiązania z innym Wykonawcą nie prowadzą do zakłócenia konkurencji w postępowaniu o udzielenie zamówienia</w:t>
      </w:r>
      <w:r w:rsidR="00F827F7">
        <w:rPr>
          <w:color w:val="FF0000"/>
        </w:rPr>
        <w:t xml:space="preserve"> - </w:t>
      </w:r>
      <w:r w:rsidR="00F827F7" w:rsidRPr="003D7218">
        <w:rPr>
          <w:b/>
        </w:rPr>
        <w:t xml:space="preserve">wzór oświadczenia </w:t>
      </w:r>
      <w:r w:rsidR="00F827F7" w:rsidRPr="00D05D68">
        <w:rPr>
          <w:b/>
        </w:rPr>
        <w:t xml:space="preserve">stanowi Załącznik nr </w:t>
      </w:r>
      <w:r w:rsidR="00DC507D">
        <w:rPr>
          <w:b/>
        </w:rPr>
        <w:t>3</w:t>
      </w:r>
      <w:r w:rsidR="003D7218" w:rsidRPr="00D05D68">
        <w:rPr>
          <w:b/>
        </w:rPr>
        <w:t xml:space="preserve"> do SIWZ</w:t>
      </w:r>
      <w:r w:rsidR="00F827F7" w:rsidRPr="00D05D68">
        <w:rPr>
          <w:b/>
        </w:rPr>
        <w:t>.</w:t>
      </w:r>
    </w:p>
    <w:p w:rsidR="00CA04D6" w:rsidRDefault="00054618" w:rsidP="00CD7C9F">
      <w:pPr>
        <w:spacing w:after="0" w:line="240" w:lineRule="auto"/>
        <w:jc w:val="both"/>
      </w:pPr>
      <w:r w:rsidRPr="00F827F7">
        <w:rPr>
          <w:b/>
        </w:rPr>
        <w:t>Uwaga:</w:t>
      </w:r>
      <w:r>
        <w:t xml:space="preserve"> Oświadczenia nie należy składać wraz z ofertą, ponieważ w pierwszej fazie ofertowania Wykonawca nie zna uczestników procedury, a co za tym idzie nie wie w stosunku do kogo miałby składać przedmiotowe oświadczenie. </w:t>
      </w:r>
    </w:p>
    <w:p w:rsidR="00F473FD" w:rsidRDefault="00F473FD" w:rsidP="00CD7C9F">
      <w:pPr>
        <w:spacing w:after="0" w:line="240" w:lineRule="auto"/>
        <w:jc w:val="both"/>
      </w:pPr>
    </w:p>
    <w:p w:rsidR="00CA04D6" w:rsidRDefault="00054618" w:rsidP="00CD7C9F">
      <w:pPr>
        <w:pStyle w:val="Akapitzlist"/>
        <w:numPr>
          <w:ilvl w:val="1"/>
          <w:numId w:val="2"/>
        </w:numPr>
        <w:spacing w:after="0" w:line="240" w:lineRule="auto"/>
        <w:jc w:val="both"/>
      </w:pPr>
      <w:r>
        <w:t>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oraz spełniają warunki udziału w postępowaniu, a jeżeli zachodzą uzasadnione podstawy do uznania, że złożone uprzednio oświadczenia lub dokumenty nie są już aktualne, do złożenia aktualnych oświadczeń lub dokumentów.</w:t>
      </w:r>
    </w:p>
    <w:p w:rsidR="00F473FD" w:rsidRDefault="00F473FD" w:rsidP="00F473FD">
      <w:pPr>
        <w:pStyle w:val="Akapitzlist"/>
        <w:spacing w:after="0" w:line="240" w:lineRule="auto"/>
        <w:jc w:val="both"/>
      </w:pPr>
    </w:p>
    <w:p w:rsidR="00CA04D6" w:rsidRPr="00F473FD" w:rsidRDefault="00CA04D6" w:rsidP="00CD7C9F">
      <w:pPr>
        <w:pStyle w:val="Akapitzlist"/>
        <w:numPr>
          <w:ilvl w:val="1"/>
          <w:numId w:val="2"/>
        </w:numPr>
        <w:spacing w:after="0" w:line="240" w:lineRule="auto"/>
        <w:jc w:val="both"/>
        <w:rPr>
          <w:u w:val="single"/>
        </w:rPr>
      </w:pPr>
      <w:r w:rsidRPr="00F827F7">
        <w:rPr>
          <w:b/>
          <w:u w:val="single"/>
        </w:rPr>
        <w:t>UWAGA:</w:t>
      </w:r>
      <w:r w:rsidRPr="00F827F7">
        <w:rPr>
          <w:u w:val="single"/>
        </w:rPr>
        <w:t xml:space="preserve"> </w:t>
      </w:r>
      <w:r w:rsidRPr="00F827F7">
        <w:rPr>
          <w:b/>
          <w:u w:val="single"/>
        </w:rPr>
        <w:t>Zamawiający, zgodnie z art. 24 aa p.z.p., w pierwszej kolejności dokona oceny ofert, a następnie zbada czy Wykonawca, którego oferta została oceniona jako najkorzystniejsza nie podlega wykluczeniu oraz spełnia warunki udziału w postępowaniu.</w:t>
      </w:r>
    </w:p>
    <w:p w:rsidR="00F473FD" w:rsidRPr="00F473FD" w:rsidRDefault="00F473FD" w:rsidP="00F473FD">
      <w:pPr>
        <w:spacing w:after="0" w:line="240" w:lineRule="auto"/>
        <w:jc w:val="both"/>
        <w:rPr>
          <w:u w:val="single"/>
        </w:rPr>
      </w:pPr>
    </w:p>
    <w:p w:rsidR="00252D62" w:rsidRDefault="00CA04D6" w:rsidP="00CD7C9F">
      <w:pPr>
        <w:pStyle w:val="Akapitzlist"/>
        <w:numPr>
          <w:ilvl w:val="1"/>
          <w:numId w:val="2"/>
        </w:numPr>
        <w:spacing w:after="0" w:line="240" w:lineRule="auto"/>
        <w:jc w:val="both"/>
      </w:pPr>
      <w:r>
        <w:t xml:space="preserve">Jeżeli wykaz, oświadczenia lub inne złożone przez Wykonawcę dokumenty budzą wątpliwości Zamawiającego, może on zwrócić się bezpośrednio do właściwego podmiotu, na rzecz którego </w:t>
      </w:r>
      <w:r w:rsidR="00252D62">
        <w:t xml:space="preserve">roboty budowlane, usługi lub </w:t>
      </w:r>
      <w:r>
        <w:t>dostawy były wykonane, o dodatkowe informacje lub dokumenty w tym zakresie.</w:t>
      </w:r>
    </w:p>
    <w:p w:rsidR="00F473FD" w:rsidRPr="00F473FD" w:rsidRDefault="00F473FD" w:rsidP="00F473FD">
      <w:pPr>
        <w:pStyle w:val="Akapitzlist"/>
        <w:spacing w:after="0" w:line="240" w:lineRule="auto"/>
        <w:jc w:val="both"/>
        <w:rPr>
          <w:u w:val="single"/>
        </w:rPr>
      </w:pPr>
    </w:p>
    <w:p w:rsidR="00252D62" w:rsidRPr="00B46001" w:rsidRDefault="00CA04D6" w:rsidP="00CD7C9F">
      <w:pPr>
        <w:pStyle w:val="Akapitzlist"/>
        <w:numPr>
          <w:ilvl w:val="1"/>
          <w:numId w:val="2"/>
        </w:numPr>
        <w:spacing w:after="0" w:line="240" w:lineRule="auto"/>
        <w:jc w:val="both"/>
        <w:rPr>
          <w:u w:val="single"/>
        </w:rPr>
      </w:pPr>
      <w:r w:rsidRPr="00F827F7">
        <w:rPr>
          <w:b/>
          <w:u w:val="single"/>
        </w:rPr>
        <w:t>Po badaniu ofert pod kątem spełniania przesłanek odrzucenia oraz po wstępnej weryfikacji oświadczeń dotyczących spełniania warunków ora</w:t>
      </w:r>
      <w:r w:rsidR="00252D62" w:rsidRPr="00F827F7">
        <w:rPr>
          <w:b/>
          <w:u w:val="single"/>
        </w:rPr>
        <w:t xml:space="preserve">z braku podstaw do wykluczenia, </w:t>
      </w:r>
      <w:r w:rsidRPr="00F827F7">
        <w:rPr>
          <w:b/>
          <w:u w:val="single"/>
        </w:rPr>
        <w:t>Wykonawca na wezwanie Zamawiającego na podstawie art. 26 ust. 2 p.z.p. składa następujące oświadczenia lub dokumenty:</w:t>
      </w:r>
    </w:p>
    <w:p w:rsidR="00B46001" w:rsidRPr="00F827F7" w:rsidRDefault="00B46001" w:rsidP="00CD7C9F">
      <w:pPr>
        <w:pStyle w:val="Akapitzlist"/>
        <w:spacing w:after="0" w:line="240" w:lineRule="auto"/>
        <w:jc w:val="both"/>
        <w:rPr>
          <w:u w:val="single"/>
        </w:rPr>
      </w:pPr>
    </w:p>
    <w:p w:rsidR="00252D62" w:rsidRDefault="00CA04D6" w:rsidP="00CD7C9F">
      <w:pPr>
        <w:pStyle w:val="Akapitzlist"/>
        <w:numPr>
          <w:ilvl w:val="0"/>
          <w:numId w:val="12"/>
        </w:numPr>
        <w:spacing w:after="0" w:line="240" w:lineRule="auto"/>
        <w:jc w:val="both"/>
        <w:rPr>
          <w:b/>
        </w:rPr>
      </w:pPr>
      <w:r w:rsidRPr="002979C9">
        <w:rPr>
          <w:b/>
        </w:rPr>
        <w:t xml:space="preserve">W celu potwierdzenia spełniania przez Wykonawcę </w:t>
      </w:r>
      <w:r w:rsidR="00252D62" w:rsidRPr="002979C9">
        <w:rPr>
          <w:b/>
        </w:rPr>
        <w:t>warunków udziału w postępowaniu</w:t>
      </w:r>
      <w:r w:rsidRPr="002979C9">
        <w:rPr>
          <w:b/>
        </w:rPr>
        <w:t>:</w:t>
      </w:r>
    </w:p>
    <w:p w:rsidR="00CD7C9F" w:rsidRPr="002979C9" w:rsidRDefault="00CD7C9F" w:rsidP="00CD7C9F">
      <w:pPr>
        <w:pStyle w:val="Akapitzlist"/>
        <w:spacing w:after="0" w:line="240" w:lineRule="auto"/>
        <w:jc w:val="both"/>
        <w:rPr>
          <w:b/>
        </w:rPr>
      </w:pPr>
    </w:p>
    <w:p w:rsidR="00252D62" w:rsidRPr="00691517" w:rsidRDefault="00CA04D6" w:rsidP="00CD7C9F">
      <w:pPr>
        <w:pStyle w:val="Akapitzlist"/>
        <w:numPr>
          <w:ilvl w:val="0"/>
          <w:numId w:val="13"/>
        </w:numPr>
        <w:spacing w:after="0" w:line="240" w:lineRule="auto"/>
        <w:jc w:val="both"/>
        <w:rPr>
          <w:b/>
        </w:rPr>
      </w:pPr>
      <w:r>
        <w:t>Wykaz robót budowlanych 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w:t>
      </w:r>
      <w:r w:rsidR="00F827F7">
        <w:t xml:space="preserve">ych dokumentów - inne dokumenty </w:t>
      </w:r>
      <w:r w:rsidR="00F827F7" w:rsidRPr="00691517">
        <w:t xml:space="preserve">- </w:t>
      </w:r>
      <w:r w:rsidR="00F827F7" w:rsidRPr="00691517">
        <w:rPr>
          <w:b/>
        </w:rPr>
        <w:t>wzór wykazu stanowi Załącznik nr</w:t>
      </w:r>
      <w:r w:rsidR="0010396D" w:rsidRPr="00691517">
        <w:rPr>
          <w:b/>
        </w:rPr>
        <w:t xml:space="preserve"> </w:t>
      </w:r>
      <w:r w:rsidR="00DC507D">
        <w:rPr>
          <w:b/>
        </w:rPr>
        <w:t>4</w:t>
      </w:r>
      <w:r w:rsidR="00967FCF">
        <w:rPr>
          <w:b/>
        </w:rPr>
        <w:t>.1 i 4.2</w:t>
      </w:r>
      <w:r w:rsidR="0010396D" w:rsidRPr="00691517">
        <w:rPr>
          <w:b/>
        </w:rPr>
        <w:t xml:space="preserve"> do SIWZ</w:t>
      </w:r>
      <w:r w:rsidR="0096781B">
        <w:rPr>
          <w:b/>
        </w:rPr>
        <w:t xml:space="preserve"> (dotyczy części nr 1 i 2)</w:t>
      </w:r>
    </w:p>
    <w:p w:rsidR="00F827F7" w:rsidRPr="006E1F48" w:rsidRDefault="00F827F7" w:rsidP="00CD7C9F">
      <w:pPr>
        <w:pStyle w:val="Akapitzlist"/>
        <w:spacing w:after="0" w:line="240" w:lineRule="auto"/>
        <w:ind w:left="1080"/>
        <w:jc w:val="both"/>
        <w:rPr>
          <w:i/>
        </w:rPr>
      </w:pPr>
      <w:r w:rsidRPr="006E1F48">
        <w:rPr>
          <w:i/>
        </w:rPr>
        <w:t xml:space="preserve">W wykazie należy wskazać roboty budowlane co najmniej w zakresie niezbędnym do wykazania spełniania warunków udziału w postepowaniu określonych w pkt. </w:t>
      </w:r>
      <w:r w:rsidR="00DA0AFB" w:rsidRPr="006E1F48">
        <w:rPr>
          <w:i/>
        </w:rPr>
        <w:t>6.2.3 lit. a.</w:t>
      </w:r>
    </w:p>
    <w:p w:rsidR="00BC05B8" w:rsidRDefault="00BC05B8" w:rsidP="007A5088">
      <w:pPr>
        <w:spacing w:after="0" w:line="240" w:lineRule="auto"/>
        <w:jc w:val="both"/>
      </w:pPr>
    </w:p>
    <w:p w:rsidR="00F827F7" w:rsidRPr="00691517" w:rsidRDefault="00252D62" w:rsidP="00CD7C9F">
      <w:pPr>
        <w:pStyle w:val="Akapitzlist"/>
        <w:numPr>
          <w:ilvl w:val="0"/>
          <w:numId w:val="13"/>
        </w:numPr>
        <w:spacing w:after="0" w:line="240" w:lineRule="auto"/>
        <w:jc w:val="both"/>
        <w:rPr>
          <w:b/>
        </w:rPr>
      </w:pPr>
      <w:r>
        <w:t>W</w:t>
      </w:r>
      <w:r w:rsidR="00CA04D6">
        <w:t>ykaz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w:t>
      </w:r>
      <w:r w:rsidR="00F827F7">
        <w:t xml:space="preserve">ie do dysponowania tymi osobami- </w:t>
      </w:r>
      <w:r w:rsidR="00F827F7" w:rsidRPr="00511E27">
        <w:rPr>
          <w:b/>
        </w:rPr>
        <w:t xml:space="preserve">wzór </w:t>
      </w:r>
      <w:r w:rsidR="00F827F7" w:rsidRPr="00691517">
        <w:rPr>
          <w:b/>
        </w:rPr>
        <w:t xml:space="preserve">wykazu stanowi Załącznik nr </w:t>
      </w:r>
      <w:r w:rsidR="00DC507D">
        <w:rPr>
          <w:b/>
        </w:rPr>
        <w:t>5</w:t>
      </w:r>
      <w:r w:rsidR="00967FCF">
        <w:rPr>
          <w:b/>
        </w:rPr>
        <w:t>.1 i 5.2</w:t>
      </w:r>
      <w:r w:rsidR="0010396D" w:rsidRPr="00691517">
        <w:rPr>
          <w:b/>
        </w:rPr>
        <w:t xml:space="preserve"> do SIWZ</w:t>
      </w:r>
      <w:r w:rsidR="0096781B">
        <w:rPr>
          <w:b/>
        </w:rPr>
        <w:t xml:space="preserve"> (dotyczy części nr 1 i 2)</w:t>
      </w:r>
    </w:p>
    <w:p w:rsidR="00BC05B8" w:rsidRPr="007A5088" w:rsidRDefault="00BC05B8" w:rsidP="007A5088">
      <w:pPr>
        <w:spacing w:after="0" w:line="240" w:lineRule="auto"/>
        <w:jc w:val="both"/>
        <w:rPr>
          <w:b/>
        </w:rPr>
      </w:pPr>
    </w:p>
    <w:p w:rsidR="0073534E" w:rsidRPr="007A5088" w:rsidRDefault="008D2EBF" w:rsidP="0073534E">
      <w:pPr>
        <w:pStyle w:val="Akapitzlist"/>
        <w:numPr>
          <w:ilvl w:val="0"/>
          <w:numId w:val="13"/>
        </w:numPr>
        <w:jc w:val="both"/>
      </w:pPr>
      <w:r w:rsidRPr="008D2EBF">
        <w:t>Wykaz narzędzi, wyposażenia zakładu lub urządzeń technicznych dostępnych Wykonawcy w celu wykonania zamówienia publicznego wraz z informacją o podstawi</w:t>
      </w:r>
      <w:r>
        <w:t xml:space="preserve">e do dysponowania tymi zasobami- </w:t>
      </w:r>
      <w:r w:rsidRPr="00511E27">
        <w:rPr>
          <w:b/>
        </w:rPr>
        <w:t xml:space="preserve">wzór </w:t>
      </w:r>
      <w:r w:rsidRPr="00691517">
        <w:rPr>
          <w:b/>
        </w:rPr>
        <w:t xml:space="preserve">wykazu stanowi Załącznik nr </w:t>
      </w:r>
      <w:r w:rsidR="00DC507D">
        <w:rPr>
          <w:b/>
        </w:rPr>
        <w:t>6</w:t>
      </w:r>
      <w:r w:rsidRPr="0096781B">
        <w:rPr>
          <w:b/>
          <w:color w:val="FF0000"/>
        </w:rPr>
        <w:t xml:space="preserve"> </w:t>
      </w:r>
      <w:r w:rsidRPr="00691517">
        <w:rPr>
          <w:b/>
        </w:rPr>
        <w:t>do SIWZ</w:t>
      </w:r>
      <w:r w:rsidR="0096781B">
        <w:rPr>
          <w:b/>
        </w:rPr>
        <w:t xml:space="preserve"> (dotyczy części nr 1).</w:t>
      </w:r>
    </w:p>
    <w:p w:rsidR="0064217F" w:rsidRPr="00F827F7" w:rsidRDefault="00CA04D6" w:rsidP="00CD7C9F">
      <w:pPr>
        <w:spacing w:after="0" w:line="240" w:lineRule="auto"/>
        <w:jc w:val="both"/>
        <w:rPr>
          <w:b/>
          <w:u w:val="single"/>
        </w:rPr>
      </w:pPr>
      <w:r w:rsidRPr="00F827F7">
        <w:rPr>
          <w:b/>
          <w:u w:val="single"/>
        </w:rPr>
        <w:t xml:space="preserve">Na etapie ofertowania nie należy składać przedmiotowych dokumentów. </w:t>
      </w:r>
    </w:p>
    <w:p w:rsidR="00F827F7" w:rsidRDefault="00F827F7" w:rsidP="00CD7C9F">
      <w:pPr>
        <w:spacing w:after="0" w:line="240" w:lineRule="auto"/>
        <w:jc w:val="both"/>
        <w:rPr>
          <w:b/>
        </w:rPr>
      </w:pPr>
    </w:p>
    <w:p w:rsidR="006E1F48" w:rsidRPr="008B399D" w:rsidRDefault="00CA04D6" w:rsidP="00CD7C9F">
      <w:pPr>
        <w:spacing w:after="0" w:line="240" w:lineRule="auto"/>
        <w:jc w:val="both"/>
      </w:pPr>
      <w:r w:rsidRPr="00F827F7">
        <w:rPr>
          <w:b/>
        </w:rPr>
        <w:t>Uwaga:</w:t>
      </w:r>
      <w:r>
        <w:t xml:space="preserve"> W przypadku gdy Wykonawca polega na zdolnościach innych podmiotów w celu potwierdzenia spełniania warunków udziału w postępowa</w:t>
      </w:r>
      <w:r w:rsidR="006E1F48">
        <w:t>niu należy załączyć zobowiązanie</w:t>
      </w:r>
      <w:r>
        <w:t xml:space="preserve"> wymagane </w:t>
      </w:r>
      <w:r w:rsidRPr="008B399D">
        <w:t xml:space="preserve">postanowieniami pkt 9.2. </w:t>
      </w:r>
      <w:r w:rsidR="008B399D" w:rsidRPr="008B399D">
        <w:t>SIWZ.</w:t>
      </w:r>
    </w:p>
    <w:p w:rsidR="008B399D" w:rsidRPr="00F827F7" w:rsidRDefault="008B399D" w:rsidP="00CD7C9F">
      <w:pPr>
        <w:spacing w:after="0" w:line="240" w:lineRule="auto"/>
        <w:jc w:val="both"/>
        <w:rPr>
          <w:b/>
          <w:color w:val="FF0000"/>
        </w:rPr>
      </w:pPr>
    </w:p>
    <w:p w:rsidR="00B46001" w:rsidRPr="00C73C7C" w:rsidRDefault="00CA04D6" w:rsidP="00CD7C9F">
      <w:pPr>
        <w:pStyle w:val="Akapitzlist"/>
        <w:numPr>
          <w:ilvl w:val="0"/>
          <w:numId w:val="12"/>
        </w:numPr>
        <w:spacing w:after="0" w:line="240" w:lineRule="auto"/>
        <w:jc w:val="both"/>
        <w:rPr>
          <w:b/>
        </w:rPr>
      </w:pPr>
      <w:r w:rsidRPr="00C73C7C">
        <w:rPr>
          <w:b/>
        </w:rPr>
        <w:t xml:space="preserve">W celu potwierdzenia braku podstaw do wykluczenia o jakich stanowi art. 24 ust. 5 pkt 1 p.z.p. </w:t>
      </w:r>
    </w:p>
    <w:p w:rsidR="00647F3E" w:rsidRDefault="00CA04D6" w:rsidP="00CD7C9F">
      <w:pPr>
        <w:pStyle w:val="Akapitzlist"/>
        <w:numPr>
          <w:ilvl w:val="0"/>
          <w:numId w:val="33"/>
        </w:numPr>
        <w:spacing w:after="0" w:line="240" w:lineRule="auto"/>
        <w:jc w:val="both"/>
      </w:pPr>
      <w:r>
        <w:t xml:space="preserve">odpis z właściwego rejestru lub z centralnej ewidencji i informacji o działalności gospodarczej, jeżeli odrębne przepisy wymagają </w:t>
      </w:r>
      <w:r w:rsidR="00647F3E">
        <w:t>w</w:t>
      </w:r>
      <w:r w:rsidR="00211092">
        <w:t>pisu do rejestru lub ewidencji.</w:t>
      </w:r>
    </w:p>
    <w:p w:rsidR="00211092" w:rsidRDefault="00D5411A" w:rsidP="00CD7C9F">
      <w:pPr>
        <w:pStyle w:val="Akapitzlist"/>
        <w:spacing w:after="0" w:line="240" w:lineRule="auto"/>
        <w:ind w:left="1080"/>
        <w:jc w:val="both"/>
        <w:rPr>
          <w:i/>
        </w:rPr>
      </w:pPr>
      <w:r w:rsidRPr="00D5411A">
        <w:rPr>
          <w:i/>
        </w:rPr>
        <w:t>Dokumenty, o których mowa powinny być wystawione nie wcześniej niż 6 miesięcy przed upływem terminu składania ofert.</w:t>
      </w:r>
    </w:p>
    <w:p w:rsidR="00D5411A" w:rsidRPr="00D5411A" w:rsidRDefault="00D5411A" w:rsidP="00CD7C9F">
      <w:pPr>
        <w:pStyle w:val="Akapitzlist"/>
        <w:spacing w:after="0" w:line="240" w:lineRule="auto"/>
        <w:ind w:left="1080"/>
        <w:jc w:val="both"/>
        <w:rPr>
          <w:i/>
        </w:rPr>
      </w:pPr>
    </w:p>
    <w:p w:rsidR="00003FE7" w:rsidRDefault="00CA04D6" w:rsidP="00CD7C9F">
      <w:pPr>
        <w:pStyle w:val="Akapitzlist"/>
        <w:numPr>
          <w:ilvl w:val="1"/>
          <w:numId w:val="2"/>
        </w:numPr>
        <w:spacing w:after="0" w:line="240" w:lineRule="auto"/>
        <w:jc w:val="both"/>
      </w:pPr>
      <w:r>
        <w:t>Jeżeli Wykonawca ma siedzibę lub miejsce zamieszkania poza terytorium Rzeczypospolitej Polskiej, zamiast dokumentów, o których mowa w pkt 8.7.2</w:t>
      </w:r>
      <w:r w:rsidR="00211092">
        <w:t xml:space="preserve"> lit a</w:t>
      </w:r>
      <w:r>
        <w:t xml:space="preserve">) składa dokumenty wystawione w kraju, w którym wykonawca ma siedzibę lub miejsce zamieszkania potwierdzające, że nie otwarto jego likwidacji ani nie ogłoszono upadłości. </w:t>
      </w:r>
    </w:p>
    <w:p w:rsidR="00454355" w:rsidRDefault="00454355" w:rsidP="00454355">
      <w:pPr>
        <w:pStyle w:val="Akapitzlist"/>
        <w:spacing w:after="0" w:line="240" w:lineRule="auto"/>
        <w:ind w:left="714"/>
        <w:jc w:val="both"/>
      </w:pPr>
    </w:p>
    <w:p w:rsidR="00992536" w:rsidRDefault="00992536" w:rsidP="00CD7C9F">
      <w:pPr>
        <w:pStyle w:val="Akapitzlist"/>
        <w:numPr>
          <w:ilvl w:val="1"/>
          <w:numId w:val="2"/>
        </w:numPr>
        <w:spacing w:after="0" w:line="240" w:lineRule="auto"/>
        <w:ind w:left="714" w:hanging="357"/>
        <w:jc w:val="both"/>
      </w:pPr>
      <w:r w:rsidRPr="00C73C7C">
        <w:t xml:space="preserve">Jeżeli w kraju, w którym wykonawca ma siedzibę lub miejsce zamieszkania lub miejsce zamieszkania ma osoba, której dokument dotyczy, nie wydaje się dokumentu, o których mowa w pkt. </w:t>
      </w:r>
      <w:r w:rsidR="00C73C7C" w:rsidRPr="00C73C7C">
        <w:t>8.7.2</w:t>
      </w:r>
      <w:r w:rsidRPr="00C73C7C">
        <w:t>,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r w:rsidR="00C73C7C">
        <w:t>.</w:t>
      </w:r>
    </w:p>
    <w:p w:rsidR="00C73C7C" w:rsidRPr="00715A6A" w:rsidRDefault="00C73C7C" w:rsidP="00CD7C9F">
      <w:pPr>
        <w:pStyle w:val="Akapitzlist"/>
        <w:spacing w:after="0" w:line="240" w:lineRule="auto"/>
        <w:ind w:left="714"/>
        <w:jc w:val="both"/>
        <w:rPr>
          <w:i/>
          <w:color w:val="FF0000"/>
        </w:rPr>
      </w:pPr>
      <w:r w:rsidRPr="00715A6A">
        <w:rPr>
          <w:i/>
        </w:rPr>
        <w:t>Dokumenty, o których mowa w pkt 8.7.2, powinny być wystawione nie wcześniej niż 6 miesięcy przed upływem terminu składania ofert.</w:t>
      </w:r>
    </w:p>
    <w:p w:rsidR="00992536" w:rsidRDefault="00992536" w:rsidP="00992536">
      <w:pPr>
        <w:pStyle w:val="Akapitzlist"/>
        <w:spacing w:after="0" w:line="240" w:lineRule="auto"/>
        <w:rPr>
          <w:color w:val="FF0000"/>
        </w:rPr>
      </w:pPr>
    </w:p>
    <w:p w:rsidR="00CA04D6" w:rsidRPr="00CF798D" w:rsidRDefault="00CA04D6" w:rsidP="00CF798D">
      <w:pPr>
        <w:pStyle w:val="Akapitzlist"/>
        <w:numPr>
          <w:ilvl w:val="1"/>
          <w:numId w:val="2"/>
        </w:numPr>
        <w:spacing w:after="0" w:line="240" w:lineRule="auto"/>
        <w:jc w:val="both"/>
      </w:pPr>
      <w:r w:rsidRPr="00CF798D">
        <w:t>Wykonawca nie jest obowiązany do złożenia oświadczeń lub dokumentów potwierdzających okoliczności, o których mowa w art. 25 ust. 1 pkt 1 i 3 p.z.p.,</w:t>
      </w:r>
      <w:r w:rsidR="00CF798D" w:rsidRPr="00CF798D">
        <w:t xml:space="preserve"> w przypadku gdy wskaże, że dokumenty te znajdują się w posiadaniu Zamawiającego l</w:t>
      </w:r>
      <w:r w:rsidRPr="00CF798D">
        <w:t>ub może je uzyskać za pomocą bezpłatnych i ogólnodostępnych baz danych, w szczególności rejestrów publicznych w rozumieniu ustawy z dnia 17 lutego 2005 r. o informatyzacji działalności podmiotów realizujących zadania publiczne (Dz. U. z 2014 r. poz. 1114 oraz z 2016 r. poz. 352).</w:t>
      </w:r>
      <w:r w:rsidR="00CF798D" w:rsidRPr="00CF798D">
        <w:t xml:space="preserve"> </w:t>
      </w:r>
    </w:p>
    <w:p w:rsidR="00CF798D" w:rsidRDefault="00CF798D" w:rsidP="00CF798D">
      <w:pPr>
        <w:pStyle w:val="Akapitzlist"/>
        <w:spacing w:after="0" w:line="240" w:lineRule="auto"/>
      </w:pPr>
    </w:p>
    <w:p w:rsidR="00CA04D6" w:rsidRPr="00AB4BD3" w:rsidRDefault="00DD2121" w:rsidP="008561A1">
      <w:pPr>
        <w:pStyle w:val="Akapitzlist"/>
        <w:numPr>
          <w:ilvl w:val="0"/>
          <w:numId w:val="2"/>
        </w:numPr>
        <w:spacing w:after="0" w:line="240" w:lineRule="auto"/>
        <w:jc w:val="both"/>
      </w:pPr>
      <w:r w:rsidRPr="00AB4BD3">
        <w:rPr>
          <w:rFonts w:ascii="Arial" w:hAnsi="Arial" w:cs="Arial"/>
          <w:b/>
          <w:bCs/>
          <w:sz w:val="20"/>
          <w:szCs w:val="20"/>
          <w:lang w:eastAsia="pl-PL"/>
        </w:rPr>
        <w:t xml:space="preserve">INFORMACJA DLA WYKONAWCÓW POLEGAJĄCYCH NA ZASOBACH INNYCH PODMIOTÓW, NA ZASADACH OKREŚLONYCH W ART. 22A P.Z.P. ORAZ ZAMIERZAJĄCYCH POWIERZYĆ WYKONANIE </w:t>
      </w:r>
      <w:r>
        <w:rPr>
          <w:rFonts w:ascii="Arial" w:hAnsi="Arial" w:cs="Arial"/>
          <w:b/>
          <w:bCs/>
          <w:sz w:val="20"/>
          <w:szCs w:val="20"/>
          <w:lang w:eastAsia="pl-PL"/>
        </w:rPr>
        <w:t>CZĘŚCI ZAMÓWIENIA PODWYKONAWCOM.</w:t>
      </w:r>
    </w:p>
    <w:p w:rsidR="00AB4BD3" w:rsidRDefault="00AB4BD3" w:rsidP="00081560">
      <w:pPr>
        <w:spacing w:after="0" w:line="240" w:lineRule="auto"/>
        <w:jc w:val="both"/>
      </w:pPr>
    </w:p>
    <w:p w:rsidR="00AB4BD3" w:rsidRDefault="00AB4BD3" w:rsidP="00081560">
      <w:pPr>
        <w:pStyle w:val="Akapitzlist"/>
        <w:numPr>
          <w:ilvl w:val="1"/>
          <w:numId w:val="2"/>
        </w:numPr>
        <w:spacing w:after="0" w:line="240" w:lineRule="auto"/>
        <w:jc w:val="both"/>
      </w:pPr>
      <w:r>
        <w:t>Wykonawca może w celu potwierdzenia spełniania warunków udziału w postępowaniu, w stosownych sytuacjach oraz w odniesieniu do zamówienia, lub jego części, polegać na zdolnościach technicznych lub zawodowych lub sytuacji finansowej</w:t>
      </w:r>
      <w:r w:rsidR="00F63557">
        <w:t xml:space="preserve"> lub ekonomicznej</w:t>
      </w:r>
      <w:r>
        <w:t xml:space="preserve"> innych podmiotów, niezależnie od charakteru prawnego łączących go z nim stosunków prawnych.</w:t>
      </w:r>
    </w:p>
    <w:p w:rsidR="00454355" w:rsidRPr="00454355" w:rsidRDefault="00454355" w:rsidP="00454355">
      <w:pPr>
        <w:pStyle w:val="Styl1"/>
        <w:numPr>
          <w:ilvl w:val="0"/>
          <w:numId w:val="0"/>
        </w:numPr>
        <w:ind w:left="720"/>
        <w:jc w:val="both"/>
        <w:rPr>
          <w:color w:val="FF0000"/>
        </w:rPr>
      </w:pPr>
    </w:p>
    <w:p w:rsidR="00AB4BD3" w:rsidRPr="00F63557" w:rsidRDefault="00AB4BD3" w:rsidP="00081560">
      <w:pPr>
        <w:pStyle w:val="Styl1"/>
        <w:jc w:val="both"/>
        <w:rPr>
          <w:color w:val="FF0000"/>
        </w:rPr>
      </w:pPr>
      <w:r>
        <w:t xml:space="preserve">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w:t>
      </w:r>
      <w:r w:rsidR="0045000A">
        <w:t>potrzeby realizacji zamówienia.</w:t>
      </w:r>
    </w:p>
    <w:p w:rsidR="00AB4BD3" w:rsidRPr="008561A1" w:rsidRDefault="00AB4BD3" w:rsidP="00081560">
      <w:pPr>
        <w:pStyle w:val="Akapitzlist"/>
        <w:numPr>
          <w:ilvl w:val="1"/>
          <w:numId w:val="2"/>
        </w:numPr>
        <w:spacing w:after="0" w:line="240" w:lineRule="auto"/>
        <w:jc w:val="both"/>
        <w:rPr>
          <w:b/>
        </w:rPr>
      </w:pPr>
      <w:r>
        <w:t>Z</w:t>
      </w:r>
      <w:r w:rsidR="008561A1">
        <w:t>amawiający oceni</w:t>
      </w:r>
      <w:r>
        <w:t>, czy udostępniane Wykonawcy przez inne podmioty zdolności techniczne lub zawodowe lub ich sytuacja finansowa</w:t>
      </w:r>
      <w:r w:rsidR="00F63557">
        <w:t xml:space="preserve"> lub ekonomiczna</w:t>
      </w:r>
      <w:r>
        <w:t xml:space="preserve">, pozwalają na wykazanie przez wykonawcę spełniania warunków udziału w postępowaniu </w:t>
      </w:r>
      <w:r w:rsidRPr="008561A1">
        <w:rPr>
          <w:b/>
        </w:rPr>
        <w:t xml:space="preserve">oraz zbada, czy nie zachodzą wobec tego podmiotu podstawy wykluczenia, o których mowa w art. 24 ust. 1 pkt 13-22 i ust. 5 pkt. 1 p.z.p. </w:t>
      </w:r>
    </w:p>
    <w:p w:rsidR="00454355" w:rsidRDefault="00454355" w:rsidP="00454355">
      <w:pPr>
        <w:pStyle w:val="Akapitzlist"/>
        <w:spacing w:after="0" w:line="240" w:lineRule="auto"/>
        <w:jc w:val="both"/>
        <w:rPr>
          <w:b/>
        </w:rPr>
      </w:pPr>
    </w:p>
    <w:p w:rsidR="00AB4BD3" w:rsidRPr="007047F5" w:rsidRDefault="00AB4BD3" w:rsidP="00081560">
      <w:pPr>
        <w:pStyle w:val="Akapitzlist"/>
        <w:numPr>
          <w:ilvl w:val="1"/>
          <w:numId w:val="2"/>
        </w:numPr>
        <w:spacing w:after="0" w:line="240" w:lineRule="auto"/>
        <w:jc w:val="both"/>
        <w:rPr>
          <w:b/>
        </w:rPr>
      </w:pPr>
      <w:r w:rsidRPr="007047F5">
        <w:rPr>
          <w:b/>
        </w:rPr>
        <w:t xml:space="preserve">UWAGA: </w:t>
      </w:r>
    </w:p>
    <w:p w:rsidR="007047F5" w:rsidRDefault="00AB4BD3" w:rsidP="00081560">
      <w:pPr>
        <w:pStyle w:val="Akapitzlist"/>
        <w:spacing w:after="0" w:line="240" w:lineRule="auto"/>
        <w:jc w:val="both"/>
        <w:rPr>
          <w:b/>
        </w:rPr>
      </w:pPr>
      <w:r w:rsidRPr="007047F5">
        <w:rPr>
          <w:b/>
        </w:rPr>
        <w:t>Zgodnie z treścią art. 22a ust. 4 p.z.p. - w odniesieniu do warunków dotyczących wykształcenia, kwalifikacji zawodowych lub doświadczenia, Wykonawcy mogą polegać na zdolnościach innych podmiotów, jeśli podmioty te zrealizują roboty budowlane, do realizacji których te zdolności są wymagane.</w:t>
      </w:r>
    </w:p>
    <w:p w:rsidR="00454355" w:rsidRDefault="00454355" w:rsidP="00454355">
      <w:pPr>
        <w:pStyle w:val="Akapitzlist"/>
        <w:spacing w:after="0" w:line="240" w:lineRule="auto"/>
        <w:jc w:val="both"/>
      </w:pPr>
    </w:p>
    <w:p w:rsidR="007047F5" w:rsidRDefault="00AB4BD3" w:rsidP="00081560">
      <w:pPr>
        <w:pStyle w:val="Akapitzlist"/>
        <w:numPr>
          <w:ilvl w:val="1"/>
          <w:numId w:val="2"/>
        </w:numPr>
        <w:spacing w:after="0" w:line="240" w:lineRule="auto"/>
        <w:jc w:val="both"/>
      </w:pPr>
      <w: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454355" w:rsidRDefault="00454355" w:rsidP="00454355">
      <w:pPr>
        <w:pStyle w:val="Akapitzlist"/>
        <w:spacing w:after="0" w:line="240" w:lineRule="auto"/>
        <w:jc w:val="both"/>
      </w:pPr>
    </w:p>
    <w:p w:rsidR="007047F5" w:rsidRDefault="00AB4BD3" w:rsidP="00081560">
      <w:pPr>
        <w:pStyle w:val="Akapitzlist"/>
        <w:numPr>
          <w:ilvl w:val="1"/>
          <w:numId w:val="2"/>
        </w:numPr>
        <w:spacing w:after="0" w:line="240" w:lineRule="auto"/>
        <w:jc w:val="both"/>
      </w:pPr>
      <w:r>
        <w:t>Jeżeli zdolności techniczne lub zawodowe lub sytuacja</w:t>
      </w:r>
      <w:r w:rsidR="007047F5">
        <w:t xml:space="preserve"> ekonomiczna i</w:t>
      </w:r>
      <w:r>
        <w:t xml:space="preserve"> finansowa, podmiotu, na którego zdolnościach polega Wykonawca, nie potwierdzają spełnienia przez Wykonawcę warunków udziału w postępowaniu lub zachodzą wobec tych podmiotów podstawy wykluczenia, Zamawiający zażąda, aby Wykonawca w terminie określonym przez Zamawiającego:</w:t>
      </w:r>
    </w:p>
    <w:p w:rsidR="002C065E" w:rsidRDefault="00AB4BD3" w:rsidP="00081560">
      <w:pPr>
        <w:pStyle w:val="Akapitzlist"/>
        <w:numPr>
          <w:ilvl w:val="0"/>
          <w:numId w:val="14"/>
        </w:numPr>
        <w:spacing w:after="0" w:line="240" w:lineRule="auto"/>
        <w:jc w:val="both"/>
      </w:pPr>
      <w:r>
        <w:t>zastąpił ten podmiot innym podmiotem lub podmiotami lub</w:t>
      </w:r>
    </w:p>
    <w:p w:rsidR="002C065E" w:rsidRPr="006977B2" w:rsidRDefault="00AB4BD3" w:rsidP="00081560">
      <w:pPr>
        <w:pStyle w:val="Akapitzlist"/>
        <w:numPr>
          <w:ilvl w:val="0"/>
          <w:numId w:val="14"/>
        </w:numPr>
        <w:spacing w:after="0" w:line="240" w:lineRule="auto"/>
        <w:jc w:val="both"/>
      </w:pPr>
      <w:r>
        <w:t>zobowiązał się do osobistego wykonania odpowiedniej części zamówienia, jeżeli wykaże zdolności techniczne lub zawodowe lub sytuację finansową</w:t>
      </w:r>
      <w:r w:rsidR="002C065E">
        <w:t xml:space="preserve"> lub </w:t>
      </w:r>
      <w:r w:rsidR="002C065E" w:rsidRPr="006977B2">
        <w:t>ekonomiczną</w:t>
      </w:r>
      <w:r w:rsidRPr="006977B2">
        <w:t xml:space="preserve">, o których mowa w pkt </w:t>
      </w:r>
      <w:r w:rsidR="006977B2" w:rsidRPr="006977B2">
        <w:t>9.1.</w:t>
      </w:r>
    </w:p>
    <w:p w:rsidR="002C065E" w:rsidRDefault="002C065E" w:rsidP="00081560">
      <w:pPr>
        <w:spacing w:after="0" w:line="240" w:lineRule="auto"/>
        <w:jc w:val="both"/>
      </w:pPr>
    </w:p>
    <w:p w:rsidR="002C065E" w:rsidRPr="007A5431" w:rsidRDefault="00AB4BD3" w:rsidP="00081560">
      <w:pPr>
        <w:pStyle w:val="Akapitzlist"/>
        <w:numPr>
          <w:ilvl w:val="1"/>
          <w:numId w:val="2"/>
        </w:numPr>
        <w:spacing w:after="0" w:line="240" w:lineRule="auto"/>
        <w:jc w:val="both"/>
        <w:rPr>
          <w:b/>
        </w:rPr>
      </w:pPr>
      <w:r>
        <w:t>Wykonawca, który powołuje się na zasoby innych podmiotów, w celu wykazania braku istnienia wobec nich podstaw wykluczenia oraz spełniania, w zakresie, w jakim powołuje się na ich zasoby, warunków udziału w postępowaniu, zamieszcza informacje o tych podmiotach w oświadczeniu</w:t>
      </w:r>
      <w:r w:rsidRPr="007A5431">
        <w:rPr>
          <w:b/>
        </w:rPr>
        <w:t xml:space="preserve">, </w:t>
      </w:r>
      <w:r w:rsidR="00406CE1" w:rsidRPr="007A5431">
        <w:rPr>
          <w:b/>
        </w:rPr>
        <w:t>o którym mowa w pkt 8.2. SIWZ.</w:t>
      </w:r>
    </w:p>
    <w:p w:rsidR="00454355" w:rsidRDefault="00454355" w:rsidP="00454355">
      <w:pPr>
        <w:pStyle w:val="Akapitzlist"/>
        <w:spacing w:after="0" w:line="240" w:lineRule="auto"/>
        <w:jc w:val="both"/>
      </w:pPr>
    </w:p>
    <w:p w:rsidR="007A5431" w:rsidRDefault="007A5431" w:rsidP="00081560">
      <w:pPr>
        <w:pStyle w:val="Akapitzlist"/>
        <w:numPr>
          <w:ilvl w:val="1"/>
          <w:numId w:val="2"/>
        </w:numPr>
        <w:spacing w:after="0" w:line="240" w:lineRule="auto"/>
        <w:jc w:val="both"/>
      </w:pPr>
      <w:r>
        <w:t xml:space="preserve">Zamawiający żąda od Wykonawcy, który polega na zdolnościach lub sytuacji innych podmiotów na zasadach określonych w art. 22a PZP, przedstawienia w odniesieniu do tych podmiotów </w:t>
      </w:r>
      <w:r w:rsidRPr="00160BA5">
        <w:rPr>
          <w:b/>
          <w:u w:val="single"/>
        </w:rPr>
        <w:t>dokumentów wymienionych w pkt 8.7.2 lit. a.</w:t>
      </w:r>
    </w:p>
    <w:p w:rsidR="00454355" w:rsidRDefault="00454355" w:rsidP="00454355">
      <w:pPr>
        <w:pStyle w:val="Akapitzlist"/>
        <w:spacing w:after="0" w:line="240" w:lineRule="auto"/>
        <w:jc w:val="both"/>
      </w:pPr>
    </w:p>
    <w:p w:rsidR="00A94D59" w:rsidRDefault="00AB4BD3" w:rsidP="00081560">
      <w:pPr>
        <w:pStyle w:val="Akapitzlist"/>
        <w:numPr>
          <w:ilvl w:val="1"/>
          <w:numId w:val="2"/>
        </w:numPr>
        <w:spacing w:after="0" w:line="240" w:lineRule="auto"/>
        <w:jc w:val="both"/>
      </w:pPr>
      <w:r>
        <w:t xml:space="preserve">Wykonawca, który zamierza powierzyć wykonanie części zamówienia podwykonawcom, na etapie postępowania o udzielenie zamówienia publicznego jest zobowiązany wskazać w ofercie części zamówienia, których wykonanie zamierza powierzyć podwykonawcom oraz o ile jest to wiadome, podać </w:t>
      </w:r>
      <w:r w:rsidR="000B62E4">
        <w:t xml:space="preserve">nazwy </w:t>
      </w:r>
      <w:r>
        <w:t>firm podwykonawców.</w:t>
      </w:r>
    </w:p>
    <w:p w:rsidR="00454355" w:rsidRDefault="00454355" w:rsidP="00454355">
      <w:pPr>
        <w:pStyle w:val="Akapitzlist"/>
        <w:spacing w:after="0" w:line="240" w:lineRule="auto"/>
        <w:jc w:val="both"/>
      </w:pPr>
    </w:p>
    <w:p w:rsidR="00A94D59" w:rsidRPr="0043041B" w:rsidRDefault="00A94D59" w:rsidP="00081560">
      <w:pPr>
        <w:pStyle w:val="Akapitzlist"/>
        <w:numPr>
          <w:ilvl w:val="1"/>
          <w:numId w:val="2"/>
        </w:numPr>
        <w:spacing w:after="0" w:line="240" w:lineRule="auto"/>
        <w:jc w:val="both"/>
        <w:rPr>
          <w:b/>
        </w:rPr>
      </w:pPr>
      <w:r>
        <w:t xml:space="preserve">Wykonawca, który zamierza powierzyć wykonanie części zamówienia podwykonawcom, w celu wykazania braku istnienia wobec nich podstaw wykluczenia z udziału w postępowaniu, zamieszcza informacje o podwykonawcach w oświadczeniu, </w:t>
      </w:r>
      <w:r w:rsidRPr="0043041B">
        <w:rPr>
          <w:b/>
        </w:rPr>
        <w:t xml:space="preserve">o którym mowa w pkt 8.2. </w:t>
      </w:r>
      <w:r w:rsidR="007A5431" w:rsidRPr="0043041B">
        <w:rPr>
          <w:b/>
        </w:rPr>
        <w:t>SIWZ</w:t>
      </w:r>
      <w:r w:rsidRPr="0043041B">
        <w:rPr>
          <w:b/>
        </w:rPr>
        <w:t>.</w:t>
      </w:r>
    </w:p>
    <w:p w:rsidR="00BA3420" w:rsidRPr="00183808" w:rsidRDefault="00BA3420" w:rsidP="00081560">
      <w:pPr>
        <w:spacing w:after="0" w:line="240" w:lineRule="auto"/>
        <w:jc w:val="both"/>
      </w:pPr>
    </w:p>
    <w:p w:rsidR="00BA3420" w:rsidRPr="00183808" w:rsidRDefault="00DD2121" w:rsidP="00081560">
      <w:pPr>
        <w:pStyle w:val="Akapitzlist"/>
        <w:numPr>
          <w:ilvl w:val="0"/>
          <w:numId w:val="2"/>
        </w:numPr>
        <w:spacing w:after="0" w:line="240" w:lineRule="auto"/>
        <w:jc w:val="both"/>
      </w:pPr>
      <w:r w:rsidRPr="00183808">
        <w:rPr>
          <w:rFonts w:ascii="Arial" w:hAnsi="Arial" w:cs="Arial"/>
          <w:b/>
          <w:bCs/>
          <w:sz w:val="20"/>
          <w:szCs w:val="20"/>
          <w:lang w:eastAsia="pl-PL"/>
        </w:rPr>
        <w:t>INFORMACJA DLA WYKONAWCÓW WSPÓLNIE UBIEGAJĄCYCH SIĘ O UDZIELENIE ZAMÓWIENIA (ART. 23 P.Z.P.).</w:t>
      </w:r>
    </w:p>
    <w:p w:rsidR="00454355" w:rsidRPr="00183808" w:rsidRDefault="00454355" w:rsidP="00454355">
      <w:pPr>
        <w:pStyle w:val="Akapitzlist"/>
        <w:spacing w:after="0" w:line="240" w:lineRule="auto"/>
        <w:jc w:val="both"/>
      </w:pPr>
    </w:p>
    <w:p w:rsidR="00BA3420" w:rsidRDefault="00BA3420" w:rsidP="00081560">
      <w:pPr>
        <w:pStyle w:val="Akapitzlist"/>
        <w:numPr>
          <w:ilvl w:val="1"/>
          <w:numId w:val="2"/>
        </w:numPr>
        <w:spacing w:after="0" w:line="240" w:lineRule="auto"/>
        <w:jc w:val="both"/>
      </w:pPr>
      <w:r>
        <w:t>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rsidR="00454355" w:rsidRDefault="00454355" w:rsidP="00454355">
      <w:pPr>
        <w:pStyle w:val="Akapitzlist"/>
        <w:spacing w:after="0" w:line="240" w:lineRule="auto"/>
        <w:jc w:val="both"/>
      </w:pPr>
    </w:p>
    <w:p w:rsidR="00BA3420" w:rsidRPr="00183808" w:rsidRDefault="00BA3420" w:rsidP="00081560">
      <w:pPr>
        <w:pStyle w:val="Akapitzlist"/>
        <w:numPr>
          <w:ilvl w:val="1"/>
          <w:numId w:val="2"/>
        </w:numPr>
        <w:spacing w:after="0" w:line="240" w:lineRule="auto"/>
        <w:jc w:val="both"/>
      </w:pPr>
      <w:r>
        <w:t xml:space="preserve">W przypadku Wykonawców wspólnie ubiegających się o udzielenie zamówienia, żaden z nich nie może podlegać wykluczeniu z powodu niespełniania warunków, o których mowa w art. 24 ust. 1 i ust. 5 pkt 1 p.z.p., </w:t>
      </w:r>
      <w:r w:rsidRPr="00183808">
        <w:t xml:space="preserve">natomiast spełnianie warunków udziału w postępowaniu Wykonawcy wykazują zgodnie z pkt 6.2. </w:t>
      </w:r>
      <w:r w:rsidR="006B47BB" w:rsidRPr="00183808">
        <w:t>SIWZ</w:t>
      </w:r>
      <w:r w:rsidR="00454355" w:rsidRPr="00183808">
        <w:t>.</w:t>
      </w:r>
    </w:p>
    <w:p w:rsidR="00454355" w:rsidRPr="006B47BB" w:rsidRDefault="00454355" w:rsidP="00454355">
      <w:pPr>
        <w:spacing w:after="0" w:line="240" w:lineRule="auto"/>
        <w:jc w:val="both"/>
      </w:pPr>
    </w:p>
    <w:p w:rsidR="00BA3420" w:rsidRPr="006B47BB" w:rsidRDefault="00BA3420" w:rsidP="00081560">
      <w:pPr>
        <w:pStyle w:val="Akapitzlist"/>
        <w:numPr>
          <w:ilvl w:val="1"/>
          <w:numId w:val="2"/>
        </w:numPr>
        <w:spacing w:after="0" w:line="240" w:lineRule="auto"/>
        <w:jc w:val="both"/>
      </w:pPr>
      <w:r>
        <w:t xml:space="preserve">W przypadku wspólnego ubiegania się o zamówienie przez Wykonawców, </w:t>
      </w:r>
      <w:r w:rsidRPr="003B4957">
        <w:rPr>
          <w:b/>
        </w:rPr>
        <w:t xml:space="preserve">Oświadczenia, o którym mowa w pkt. 8.2 </w:t>
      </w:r>
      <w:r w:rsidR="006B47BB" w:rsidRPr="003B4957">
        <w:rPr>
          <w:b/>
        </w:rPr>
        <w:t>SIWZ</w:t>
      </w:r>
      <w:r w:rsidRPr="003B4957">
        <w:rPr>
          <w:b/>
        </w:rPr>
        <w:t xml:space="preserve"> składa każdy z Wykonawców wspólnie ubiegających się o zamówienie. </w:t>
      </w:r>
      <w:r w:rsidRPr="006B47BB">
        <w:t>Dokumenty te potwierdzają spełnianie warunków udziału w postępowaniu oraz brak podstaw wykluczenia w zakresie, w którym każdy z Wykonawców wykazuje spełnianie warunków udziału w postępowaniu oraz brak podstaw wykluczenia.</w:t>
      </w:r>
    </w:p>
    <w:p w:rsidR="00454355" w:rsidRDefault="00454355" w:rsidP="00454355">
      <w:pPr>
        <w:pStyle w:val="Akapitzlist"/>
        <w:spacing w:after="0" w:line="240" w:lineRule="auto"/>
        <w:jc w:val="both"/>
      </w:pPr>
    </w:p>
    <w:p w:rsidR="002113C5" w:rsidRDefault="00BA3420" w:rsidP="00081560">
      <w:pPr>
        <w:pStyle w:val="Akapitzlist"/>
        <w:numPr>
          <w:ilvl w:val="1"/>
          <w:numId w:val="2"/>
        </w:numPr>
        <w:spacing w:after="0" w:line="240" w:lineRule="auto"/>
        <w:jc w:val="both"/>
      </w:pPr>
      <w:r>
        <w:t xml:space="preserve">W przypadku wspólnego ubiegania się o zamówienie przez Wykonawców </w:t>
      </w:r>
      <w:r w:rsidR="002B0A5E" w:rsidRPr="00ED6015">
        <w:rPr>
          <w:b/>
        </w:rPr>
        <w:t>o</w:t>
      </w:r>
      <w:r w:rsidRPr="00ED6015">
        <w:rPr>
          <w:b/>
        </w:rPr>
        <w:t>świadczenie o przynależności albo braku przynależności do tej samej grupy kapitałowej, o którym mowa w pkt. 8.3.</w:t>
      </w:r>
      <w:r w:rsidR="006B47BB" w:rsidRPr="00ED6015">
        <w:rPr>
          <w:b/>
        </w:rPr>
        <w:t xml:space="preserve">SIWZ </w:t>
      </w:r>
      <w:r w:rsidRPr="00ED6015">
        <w:rPr>
          <w:b/>
        </w:rPr>
        <w:t>składa każdy z Wykonawców</w:t>
      </w:r>
      <w:r w:rsidRPr="006B47BB">
        <w:t>.</w:t>
      </w:r>
    </w:p>
    <w:p w:rsidR="00454355" w:rsidRDefault="00454355" w:rsidP="00454355">
      <w:pPr>
        <w:pStyle w:val="Akapitzlist"/>
        <w:spacing w:after="0" w:line="240" w:lineRule="auto"/>
        <w:jc w:val="both"/>
      </w:pPr>
    </w:p>
    <w:p w:rsidR="002113C5" w:rsidRDefault="002113C5" w:rsidP="00081560">
      <w:pPr>
        <w:pStyle w:val="Akapitzlist"/>
        <w:numPr>
          <w:ilvl w:val="1"/>
          <w:numId w:val="2"/>
        </w:numPr>
        <w:spacing w:after="0" w:line="240" w:lineRule="auto"/>
        <w:jc w:val="both"/>
      </w:pPr>
      <w:r w:rsidRPr="002113C5">
        <w:t>Jeżeli oferta wykonawców wspólnie ubiegających się o udzielenie zamówienia, została wybrana, zamawiający zażąda przed zawarciem umowy w sprawie zamówienia publicznego umowy regulującej współpracę tych wykonawców.</w:t>
      </w:r>
    </w:p>
    <w:p w:rsidR="002113C5" w:rsidRDefault="002113C5" w:rsidP="00081560">
      <w:pPr>
        <w:spacing w:after="0" w:line="240" w:lineRule="auto"/>
        <w:jc w:val="both"/>
      </w:pPr>
    </w:p>
    <w:p w:rsidR="00FB6689" w:rsidRPr="00FB6689" w:rsidRDefault="00DD2121" w:rsidP="00081560">
      <w:pPr>
        <w:pStyle w:val="Akapitzlist"/>
        <w:numPr>
          <w:ilvl w:val="0"/>
          <w:numId w:val="2"/>
        </w:numPr>
        <w:spacing w:after="0" w:line="240" w:lineRule="auto"/>
        <w:jc w:val="both"/>
      </w:pPr>
      <w:r w:rsidRPr="00FB6689">
        <w:rPr>
          <w:rFonts w:ascii="Arial" w:hAnsi="Arial" w:cs="Arial"/>
          <w:b/>
          <w:bCs/>
          <w:sz w:val="20"/>
          <w:szCs w:val="20"/>
          <w:lang w:eastAsia="pl-PL"/>
        </w:rPr>
        <w:t xml:space="preserve">INFORMACJA O SPOSOBIE POROZUMIEWANIA SIĘ ZAMAWIAJĄCEGO </w:t>
      </w:r>
      <w:r w:rsidR="000C5B2A">
        <w:rPr>
          <w:rFonts w:ascii="Arial" w:hAnsi="Arial" w:cs="Arial"/>
          <w:b/>
          <w:bCs/>
          <w:sz w:val="20"/>
          <w:szCs w:val="20"/>
          <w:lang w:eastAsia="pl-PL"/>
        </w:rPr>
        <w:t xml:space="preserve">                                              </w:t>
      </w:r>
      <w:r w:rsidRPr="00FB6689">
        <w:rPr>
          <w:rFonts w:ascii="Arial" w:hAnsi="Arial" w:cs="Arial"/>
          <w:b/>
          <w:bCs/>
          <w:sz w:val="20"/>
          <w:szCs w:val="20"/>
          <w:lang w:eastAsia="pl-PL"/>
        </w:rPr>
        <w:t xml:space="preserve">Z WYKONAWCAMI ORAZ PRZEKAZYWANIA OŚWIADCZEŃ LUB DOKUMENTÓW, </w:t>
      </w:r>
      <w:r w:rsidR="000C5B2A">
        <w:rPr>
          <w:rFonts w:ascii="Arial" w:hAnsi="Arial" w:cs="Arial"/>
          <w:b/>
          <w:bCs/>
          <w:sz w:val="20"/>
          <w:szCs w:val="20"/>
          <w:lang w:eastAsia="pl-PL"/>
        </w:rPr>
        <w:t xml:space="preserve">                       </w:t>
      </w:r>
      <w:r>
        <w:rPr>
          <w:rFonts w:ascii="Arial" w:hAnsi="Arial" w:cs="Arial"/>
          <w:b/>
          <w:bCs/>
          <w:sz w:val="20"/>
          <w:szCs w:val="20"/>
          <w:lang w:eastAsia="pl-PL"/>
        </w:rPr>
        <w:t xml:space="preserve">A TAKŻE WSKAZANIE OSÓB UPRAWNIONYCH DO POROZUMIEWANIA SIĘ </w:t>
      </w:r>
      <w:r w:rsidR="000C5B2A">
        <w:rPr>
          <w:rFonts w:ascii="Arial" w:hAnsi="Arial" w:cs="Arial"/>
          <w:b/>
          <w:bCs/>
          <w:sz w:val="20"/>
          <w:szCs w:val="20"/>
          <w:lang w:eastAsia="pl-PL"/>
        </w:rPr>
        <w:t xml:space="preserve">                                      </w:t>
      </w:r>
      <w:r>
        <w:rPr>
          <w:rFonts w:ascii="Arial" w:hAnsi="Arial" w:cs="Arial"/>
          <w:b/>
          <w:bCs/>
          <w:sz w:val="20"/>
          <w:szCs w:val="20"/>
          <w:lang w:eastAsia="pl-PL"/>
        </w:rPr>
        <w:t>Z WYKONAWCAMI.</w:t>
      </w:r>
    </w:p>
    <w:p w:rsidR="00FB6689" w:rsidRDefault="00FB6689" w:rsidP="00081560">
      <w:pPr>
        <w:spacing w:after="0" w:line="240" w:lineRule="auto"/>
        <w:jc w:val="both"/>
      </w:pPr>
    </w:p>
    <w:p w:rsidR="00912106" w:rsidRDefault="00912106" w:rsidP="00081560">
      <w:pPr>
        <w:pStyle w:val="Akapitzlist"/>
        <w:numPr>
          <w:ilvl w:val="1"/>
          <w:numId w:val="2"/>
        </w:numPr>
        <w:spacing w:after="0" w:line="240" w:lineRule="auto"/>
        <w:jc w:val="both"/>
      </w:pPr>
      <w:r>
        <w:t xml:space="preserve">Wykonawca może zwrócić się do zamawiającego o wyjaśnienie treści specyfikacji istotnych warunków zamówienia. Zamawiający jest obowiązany udzielić wyjaśnień </w:t>
      </w:r>
      <w:r w:rsidR="00981703">
        <w:t>n</w:t>
      </w:r>
      <w:r>
        <w:t>iezwłocznie, jednak nie później niż na 2 dni przed upływem terminu składania ofert – pod warunkiem że wniosek o wyjaśnienie treści specyfikacji istotnych warunków zamówienia wpłynął do zamawiającego nie później niż do końca dnia, w którym upływa połowa wyznaczonego terminu składania ofert.</w:t>
      </w:r>
    </w:p>
    <w:p w:rsidR="00454355" w:rsidRDefault="00454355" w:rsidP="00454355">
      <w:pPr>
        <w:pStyle w:val="Akapitzlist"/>
        <w:spacing w:after="0" w:line="240" w:lineRule="auto"/>
        <w:jc w:val="both"/>
      </w:pPr>
    </w:p>
    <w:p w:rsidR="00912106" w:rsidRDefault="00912106" w:rsidP="00081560">
      <w:pPr>
        <w:pStyle w:val="Akapitzlist"/>
        <w:numPr>
          <w:ilvl w:val="1"/>
          <w:numId w:val="2"/>
        </w:numPr>
        <w:spacing w:after="0" w:line="240" w:lineRule="auto"/>
        <w:jc w:val="both"/>
      </w:pPr>
      <w:r>
        <w:t xml:space="preserve">Jeżeli wniosek o wyjaśnienie treści specyfikacji istotnych warunków zamówienia wpłynął po upływie terminu składania wniosku, o którym mowa w art. </w:t>
      </w:r>
      <w:r w:rsidRPr="00981703">
        <w:t>38 ust. 1 PZP</w:t>
      </w:r>
      <w:r>
        <w:t>, lub dotyczy udzielonych wyjaśnień, zamawiający może udzielić wyjaśnień albo pozostawić wniosek bez rozpoznania.</w:t>
      </w:r>
    </w:p>
    <w:p w:rsidR="00454355" w:rsidRDefault="00454355" w:rsidP="00454355">
      <w:pPr>
        <w:pStyle w:val="Akapitzlist"/>
        <w:spacing w:after="0" w:line="240" w:lineRule="auto"/>
        <w:jc w:val="both"/>
      </w:pPr>
    </w:p>
    <w:p w:rsidR="00912106" w:rsidRPr="00912106" w:rsidRDefault="00912106" w:rsidP="00081560">
      <w:pPr>
        <w:pStyle w:val="Akapitzlist"/>
        <w:numPr>
          <w:ilvl w:val="1"/>
          <w:numId w:val="2"/>
        </w:numPr>
        <w:spacing w:after="0" w:line="240" w:lineRule="auto"/>
        <w:jc w:val="both"/>
      </w:pPr>
      <w:r>
        <w:t xml:space="preserve">Przedłużenie terminu składania ofert nie wpływa na bieg terminu składania wniosku, o którym mowa w art. </w:t>
      </w:r>
      <w:r w:rsidRPr="00981703">
        <w:t>38 ust. 1 PZP.</w:t>
      </w:r>
    </w:p>
    <w:p w:rsidR="00454355" w:rsidRDefault="00454355" w:rsidP="00454355">
      <w:pPr>
        <w:pStyle w:val="Akapitzlist"/>
        <w:spacing w:after="0" w:line="240" w:lineRule="auto"/>
        <w:jc w:val="both"/>
      </w:pPr>
    </w:p>
    <w:p w:rsidR="00912106" w:rsidRDefault="00912106" w:rsidP="00081560">
      <w:pPr>
        <w:pStyle w:val="Akapitzlist"/>
        <w:numPr>
          <w:ilvl w:val="1"/>
          <w:numId w:val="2"/>
        </w:numPr>
        <w:spacing w:after="0" w:line="240" w:lineRule="auto"/>
        <w:jc w:val="both"/>
      </w:pPr>
      <w:r>
        <w:t xml:space="preserve">Treść zapytań wraz z wyjaśnieniami zamawiający przekazuje wykonawcom, którym przekazał specyfikację istotnych warunków zamówienia, bez ujawniania źródła zapytania oraz na stronie internetowej </w:t>
      </w:r>
      <w:hyperlink r:id="rId11" w:history="1">
        <w:r w:rsidRPr="005755CC">
          <w:rPr>
            <w:rStyle w:val="Hipercze"/>
          </w:rPr>
          <w:t>www.radomyslwielki.pl</w:t>
        </w:r>
      </w:hyperlink>
      <w:r>
        <w:t>.</w:t>
      </w:r>
    </w:p>
    <w:p w:rsidR="00454355" w:rsidRDefault="00454355" w:rsidP="00454355">
      <w:pPr>
        <w:pStyle w:val="Akapitzlist"/>
        <w:spacing w:after="0" w:line="240" w:lineRule="auto"/>
        <w:jc w:val="both"/>
      </w:pPr>
    </w:p>
    <w:p w:rsidR="00912106" w:rsidRDefault="00912106" w:rsidP="00081560">
      <w:pPr>
        <w:pStyle w:val="Akapitzlist"/>
        <w:numPr>
          <w:ilvl w:val="1"/>
          <w:numId w:val="2"/>
        </w:numPr>
        <w:spacing w:after="0" w:line="240" w:lineRule="auto"/>
        <w:jc w:val="both"/>
      </w:pPr>
      <w:r>
        <w:t xml:space="preserve">W uzasadnionych przypadkach zamawiający może przed upływem terminu składania ofert zmienić treść specyfikacji istotnych warunków zamówienia. Dokonaną zmianę </w:t>
      </w:r>
      <w:r w:rsidR="00981703">
        <w:t xml:space="preserve">treści </w:t>
      </w:r>
      <w:r>
        <w:t xml:space="preserve">specyfikacji zamawiający zamieszcza na stronie internetowej </w:t>
      </w:r>
      <w:hyperlink r:id="rId12" w:history="1">
        <w:r w:rsidRPr="005755CC">
          <w:rPr>
            <w:rStyle w:val="Hipercze"/>
          </w:rPr>
          <w:t>www.radomyslwielki.pl</w:t>
        </w:r>
      </w:hyperlink>
      <w:r>
        <w:t>.</w:t>
      </w:r>
    </w:p>
    <w:p w:rsidR="00454355" w:rsidRDefault="00454355" w:rsidP="00454355">
      <w:pPr>
        <w:pStyle w:val="Akapitzlist"/>
        <w:spacing w:after="0" w:line="240" w:lineRule="auto"/>
        <w:jc w:val="both"/>
      </w:pPr>
    </w:p>
    <w:p w:rsidR="00912106" w:rsidRDefault="00912106" w:rsidP="00081560">
      <w:pPr>
        <w:pStyle w:val="Akapitzlist"/>
        <w:numPr>
          <w:ilvl w:val="1"/>
          <w:numId w:val="2"/>
        </w:numPr>
        <w:spacing w:after="0" w:line="240" w:lineRule="auto"/>
        <w:jc w:val="both"/>
      </w:pPr>
      <w:r>
        <w:t>Jeżeli zmiana treści specyfikacji istotnych warunków zamówienia prowadzi do zmiany treści ogłoszenia o zamówieniu, zamawiający zamieszcza ogłoszenie o zmianie ogłoszenia w Biuletynie Zamówień Publicznych.</w:t>
      </w:r>
    </w:p>
    <w:p w:rsidR="00454355" w:rsidRDefault="00454355" w:rsidP="00454355">
      <w:pPr>
        <w:pStyle w:val="Akapitzlist"/>
        <w:spacing w:after="0" w:line="240" w:lineRule="auto"/>
        <w:jc w:val="both"/>
      </w:pPr>
    </w:p>
    <w:p w:rsidR="005750C0" w:rsidRDefault="00912106" w:rsidP="00081560">
      <w:pPr>
        <w:pStyle w:val="Akapitzlist"/>
        <w:numPr>
          <w:ilvl w:val="1"/>
          <w:numId w:val="2"/>
        </w:numPr>
        <w:spacing w:after="0" w:line="240" w:lineRule="auto"/>
        <w:jc w:val="both"/>
      </w:pPr>
      <w:r>
        <w:t xml:space="preserve">Jeżeli w wyniku zmiany treści specyfikacji istotnych warunków zamówienia nieprowadzącej do zmiany treści ogłoszenia o zamówieniu jest niezbędny dodatkowy czas na wprowadzenie zmian w ofertach, zamawiający przedłuża termin składania ofert i informuje o tym wykonawców, którym przekazano specyfikację istotnych warunków zamówienia, oraz </w:t>
      </w:r>
      <w:r w:rsidR="00B11CB3">
        <w:t>za</w:t>
      </w:r>
      <w:r>
        <w:t xml:space="preserve">mieszcza informację na stronie internetowej </w:t>
      </w:r>
      <w:hyperlink r:id="rId13" w:history="1">
        <w:r w:rsidRPr="005755CC">
          <w:rPr>
            <w:rStyle w:val="Hipercze"/>
          </w:rPr>
          <w:t>www.radomyslwielki.pl</w:t>
        </w:r>
      </w:hyperlink>
      <w:r>
        <w:t>.</w:t>
      </w:r>
    </w:p>
    <w:p w:rsidR="00454355" w:rsidRDefault="00454355" w:rsidP="00454355">
      <w:pPr>
        <w:pStyle w:val="Akapitzlist"/>
        <w:spacing w:after="0" w:line="240" w:lineRule="auto"/>
        <w:jc w:val="both"/>
      </w:pPr>
    </w:p>
    <w:p w:rsidR="005750C0" w:rsidRDefault="00912106" w:rsidP="00081560">
      <w:pPr>
        <w:pStyle w:val="Akapitzlist"/>
        <w:numPr>
          <w:ilvl w:val="1"/>
          <w:numId w:val="2"/>
        </w:numPr>
        <w:spacing w:after="0" w:line="240" w:lineRule="auto"/>
        <w:jc w:val="both"/>
      </w:pPr>
      <w:r w:rsidRPr="005750C0">
        <w:t>Wszelkie zapytania, oświadczenia, zawiadomienia oraz informacje przekazywane będą przez strony postępowania pisemnie, faksem lub e-mailem.</w:t>
      </w:r>
    </w:p>
    <w:p w:rsidR="00454355" w:rsidRDefault="00454355" w:rsidP="00454355">
      <w:pPr>
        <w:pStyle w:val="Akapitzlist"/>
        <w:spacing w:after="0" w:line="240" w:lineRule="auto"/>
        <w:jc w:val="both"/>
      </w:pPr>
    </w:p>
    <w:p w:rsidR="005750C0" w:rsidRDefault="00912106" w:rsidP="00081560">
      <w:pPr>
        <w:pStyle w:val="Akapitzlist"/>
        <w:numPr>
          <w:ilvl w:val="1"/>
          <w:numId w:val="2"/>
        </w:numPr>
        <w:spacing w:after="0" w:line="240" w:lineRule="auto"/>
        <w:jc w:val="both"/>
      </w:pPr>
      <w:r w:rsidRPr="005750C0">
        <w:t>Oświadczenia, wnioski, zawiadomienia oraz informacje przekazane za pomocą faksu lub e-maila uważa się za złożone w terminie, jeżeli treść dotarła do adresata przed upływem terminu i została niezwłocznie potwierdzona pisemnie.</w:t>
      </w:r>
    </w:p>
    <w:p w:rsidR="00454355" w:rsidRDefault="00454355" w:rsidP="00454355">
      <w:pPr>
        <w:pStyle w:val="Akapitzlist"/>
        <w:spacing w:after="0" w:line="240" w:lineRule="auto"/>
        <w:jc w:val="both"/>
      </w:pPr>
    </w:p>
    <w:p w:rsidR="005750C0" w:rsidRDefault="005750C0" w:rsidP="00081560">
      <w:pPr>
        <w:pStyle w:val="Akapitzlist"/>
        <w:numPr>
          <w:ilvl w:val="1"/>
          <w:numId w:val="2"/>
        </w:numPr>
        <w:spacing w:after="0" w:line="240" w:lineRule="auto"/>
        <w:jc w:val="both"/>
      </w:pPr>
      <w:r w:rsidRPr="005750C0">
        <w:t>Oświadczenia, o których mowa w rozporządzeniu Ministra Rozwoju z dnia 26 lipca 2016 roku w sprawie rodzajów dokumentów, jakich może żądać Zamawiający od Wykonawcy, okresu ich ważności oraz form, w jakich dokumenty te mogą być składane (Dz.U. z 2016 r, poz. 1126), zwanym dalej "rozporządzeniem" składane przez Wykonawcę i inne podmioty, na zdolnościach lub sytuacji których polega Wykonawca na zasadach określonych w art. 22a p.z.p. oraz przez podwykonawców, należy złożyć w oryginale.</w:t>
      </w:r>
    </w:p>
    <w:p w:rsidR="00454355" w:rsidRDefault="00454355" w:rsidP="00454355">
      <w:pPr>
        <w:pStyle w:val="Akapitzlist"/>
        <w:spacing w:after="0" w:line="240" w:lineRule="auto"/>
        <w:jc w:val="both"/>
      </w:pPr>
    </w:p>
    <w:p w:rsidR="005750C0" w:rsidRDefault="005750C0" w:rsidP="00081560">
      <w:pPr>
        <w:pStyle w:val="Akapitzlist"/>
        <w:numPr>
          <w:ilvl w:val="1"/>
          <w:numId w:val="2"/>
        </w:numPr>
        <w:spacing w:after="0" w:line="240" w:lineRule="auto"/>
        <w:jc w:val="both"/>
      </w:pPr>
      <w:r w:rsidRPr="005750C0">
        <w:t>Zobowiązanie, o którym mowa w pkt 9.2.</w:t>
      </w:r>
      <w:r>
        <w:t xml:space="preserve"> SIWZ</w:t>
      </w:r>
      <w:r w:rsidRPr="005750C0">
        <w:t xml:space="preserve"> należy złożyć w formie </w:t>
      </w:r>
      <w:r>
        <w:t>pisemnej (oryginał).</w:t>
      </w:r>
    </w:p>
    <w:p w:rsidR="00454355" w:rsidRDefault="00454355" w:rsidP="00454355">
      <w:pPr>
        <w:pStyle w:val="Akapitzlist"/>
        <w:spacing w:after="0" w:line="240" w:lineRule="auto"/>
        <w:jc w:val="both"/>
      </w:pPr>
    </w:p>
    <w:p w:rsidR="0085044A" w:rsidRDefault="005750C0" w:rsidP="00081560">
      <w:pPr>
        <w:pStyle w:val="Akapitzlist"/>
        <w:numPr>
          <w:ilvl w:val="1"/>
          <w:numId w:val="2"/>
        </w:numPr>
        <w:spacing w:after="0" w:line="240" w:lineRule="auto"/>
        <w:jc w:val="both"/>
      </w:pPr>
      <w:r w:rsidRPr="005750C0">
        <w:t>Dokumenty, o których mowa w rozporządzeniu, inne niż oświadczenia, o których mowa powyżej w pkt 11.</w:t>
      </w:r>
      <w:r w:rsidR="0085044A">
        <w:t>10</w:t>
      </w:r>
      <w:r w:rsidRPr="005750C0">
        <w:t>, należy złożyć w oryginale lub kopii poświadczonej za zgodność z oryginałem.</w:t>
      </w:r>
    </w:p>
    <w:p w:rsidR="00454355" w:rsidRDefault="00454355" w:rsidP="00454355">
      <w:pPr>
        <w:pStyle w:val="Akapitzlist"/>
        <w:spacing w:after="0" w:line="240" w:lineRule="auto"/>
        <w:jc w:val="both"/>
      </w:pPr>
    </w:p>
    <w:p w:rsidR="00454355" w:rsidRDefault="005750C0" w:rsidP="00843312">
      <w:pPr>
        <w:pStyle w:val="Akapitzlist"/>
        <w:spacing w:after="0" w:line="240" w:lineRule="auto"/>
        <w:jc w:val="both"/>
      </w:pPr>
      <w:r w:rsidRPr="005750C0">
        <w:t xml:space="preserve">Poświadczenia za zgodność z oryginałem dokonuje Wykonawca albo podmiot trzeci albo Wykonawca wspólnie ubiegający się o udzielenie zamówienia publicznego, albo podwykonawca - odpowiednio, w zakresie dokumentów, które każdego z nich dotyczą. </w:t>
      </w:r>
    </w:p>
    <w:p w:rsidR="002940FA" w:rsidRDefault="002940FA" w:rsidP="00843312">
      <w:pPr>
        <w:pStyle w:val="Akapitzlist"/>
        <w:spacing w:after="0" w:line="240" w:lineRule="auto"/>
        <w:jc w:val="both"/>
      </w:pPr>
    </w:p>
    <w:p w:rsidR="0085044A" w:rsidRDefault="0085044A" w:rsidP="00081560">
      <w:pPr>
        <w:pStyle w:val="Styl1"/>
        <w:spacing w:after="0" w:line="240" w:lineRule="auto"/>
        <w:jc w:val="both"/>
      </w:pPr>
      <w:r w:rsidRPr="0085044A">
        <w:t>Dokumenty sporządzone w języku obcym są składane wraz z tłumaczeniem na język polski.</w:t>
      </w:r>
    </w:p>
    <w:p w:rsidR="00454355" w:rsidRDefault="00454355" w:rsidP="00454355">
      <w:pPr>
        <w:pStyle w:val="Styl1"/>
        <w:numPr>
          <w:ilvl w:val="0"/>
          <w:numId w:val="0"/>
        </w:numPr>
        <w:spacing w:after="0" w:line="240" w:lineRule="auto"/>
        <w:ind w:left="720"/>
        <w:jc w:val="both"/>
      </w:pPr>
    </w:p>
    <w:p w:rsidR="00A96D61" w:rsidRDefault="00912106" w:rsidP="00081560">
      <w:pPr>
        <w:pStyle w:val="Styl1"/>
        <w:spacing w:after="0" w:line="240" w:lineRule="auto"/>
        <w:jc w:val="both"/>
      </w:pPr>
      <w:r>
        <w:t>Do bezpośredniego kontaktowania się</w:t>
      </w:r>
      <w:r w:rsidR="00A96D61">
        <w:t xml:space="preserve"> z wykonawcami upoważnieni są:</w:t>
      </w:r>
    </w:p>
    <w:p w:rsidR="00B77867" w:rsidRDefault="00B77867" w:rsidP="00B77867">
      <w:pPr>
        <w:pStyle w:val="Styl1"/>
        <w:numPr>
          <w:ilvl w:val="0"/>
          <w:numId w:val="0"/>
        </w:numPr>
        <w:spacing w:after="0" w:line="240" w:lineRule="auto"/>
        <w:ind w:left="720"/>
        <w:jc w:val="both"/>
      </w:pPr>
      <w:r>
        <w:t xml:space="preserve">sprawy merytoryczne – Kazimierz Czaja- Kierownik Inwestycji, </w:t>
      </w:r>
    </w:p>
    <w:p w:rsidR="007D6FBD" w:rsidRDefault="00B77867" w:rsidP="00B77867">
      <w:pPr>
        <w:pStyle w:val="Styl1"/>
        <w:numPr>
          <w:ilvl w:val="0"/>
          <w:numId w:val="0"/>
        </w:numPr>
        <w:spacing w:after="0" w:line="240" w:lineRule="auto"/>
        <w:ind w:left="720"/>
        <w:jc w:val="both"/>
      </w:pPr>
      <w:r>
        <w:t>Wiesław Kapustka – inspektor w Ref. Inwest. UM, od poniedziałku do piątku w godz. od 8:00 do 15:30 –  tel. (014) 68-19-831; Fax. (014) 68-19-123</w:t>
      </w:r>
      <w:r w:rsidR="00912106">
        <w:t>sprawy formalne – Joanna Kulpa – od poniedziałku do piątku w godz. od 8:00 do 15.30 –  tel. (014) 68-08-916; Fax. (014) 68-19-123</w:t>
      </w:r>
    </w:p>
    <w:p w:rsidR="007D6FBD" w:rsidRDefault="007D6FBD" w:rsidP="007D6FBD">
      <w:pPr>
        <w:spacing w:after="0" w:line="240" w:lineRule="auto"/>
      </w:pPr>
    </w:p>
    <w:p w:rsidR="00454355" w:rsidRDefault="00454355" w:rsidP="007D6FBD">
      <w:pPr>
        <w:spacing w:after="0" w:line="240" w:lineRule="auto"/>
      </w:pPr>
    </w:p>
    <w:p w:rsidR="007D6FBD" w:rsidRDefault="00DD2121" w:rsidP="007D6FBD">
      <w:pPr>
        <w:pStyle w:val="Akapitzlist"/>
        <w:numPr>
          <w:ilvl w:val="0"/>
          <w:numId w:val="2"/>
        </w:numPr>
        <w:spacing w:after="0" w:line="240" w:lineRule="auto"/>
      </w:pPr>
      <w:r w:rsidRPr="007D6FBD">
        <w:rPr>
          <w:rFonts w:ascii="Arial" w:hAnsi="Arial" w:cs="Arial"/>
          <w:b/>
          <w:bCs/>
          <w:sz w:val="20"/>
          <w:szCs w:val="20"/>
          <w:lang w:eastAsia="pl-PL"/>
        </w:rPr>
        <w:t>WYMAGANIA DOTYCZĄCE WADIUM</w:t>
      </w:r>
    </w:p>
    <w:p w:rsidR="007D6FBD" w:rsidRDefault="007D6FBD" w:rsidP="00C80095">
      <w:pPr>
        <w:pStyle w:val="Akapitzlist"/>
        <w:spacing w:after="0" w:line="240" w:lineRule="auto"/>
      </w:pPr>
    </w:p>
    <w:p w:rsidR="00FD5861" w:rsidRPr="00FD5861" w:rsidRDefault="0064553D" w:rsidP="008E1B22">
      <w:pPr>
        <w:pStyle w:val="Akapitzlist"/>
        <w:numPr>
          <w:ilvl w:val="1"/>
          <w:numId w:val="2"/>
        </w:numPr>
        <w:spacing w:after="0" w:line="240" w:lineRule="auto"/>
        <w:jc w:val="both"/>
        <w:rPr>
          <w:b/>
        </w:rPr>
      </w:pPr>
      <w:r>
        <w:t>Wykonawca zobowiązany jest wnieść przed upływem terminu składania ofert wadium</w:t>
      </w:r>
      <w:r w:rsidR="008E1B22">
        <w:t xml:space="preserve"> </w:t>
      </w:r>
      <w:r w:rsidR="00FD5861">
        <w:t>w wysokości:</w:t>
      </w:r>
    </w:p>
    <w:p w:rsidR="00FD5861" w:rsidRPr="00CC3B9A" w:rsidRDefault="00FD5861" w:rsidP="00FD5861">
      <w:pPr>
        <w:pStyle w:val="Akapitzlist"/>
        <w:numPr>
          <w:ilvl w:val="0"/>
          <w:numId w:val="41"/>
        </w:numPr>
        <w:spacing w:after="0" w:line="240" w:lineRule="auto"/>
        <w:jc w:val="both"/>
        <w:rPr>
          <w:b/>
        </w:rPr>
      </w:pPr>
      <w:r w:rsidRPr="00CC3B9A">
        <w:rPr>
          <w:b/>
        </w:rPr>
        <w:t xml:space="preserve">Dla części nr 1 </w:t>
      </w:r>
      <w:r w:rsidR="001E3857" w:rsidRPr="00CC3B9A">
        <w:rPr>
          <w:b/>
        </w:rPr>
        <w:t>– 4.000,00 zł</w:t>
      </w:r>
    </w:p>
    <w:p w:rsidR="00FD5861" w:rsidRPr="00CC3B9A" w:rsidRDefault="00FD5861" w:rsidP="00FD5861">
      <w:pPr>
        <w:pStyle w:val="Akapitzlist"/>
        <w:numPr>
          <w:ilvl w:val="0"/>
          <w:numId w:val="41"/>
        </w:numPr>
        <w:spacing w:after="0" w:line="240" w:lineRule="auto"/>
        <w:jc w:val="both"/>
        <w:rPr>
          <w:b/>
        </w:rPr>
      </w:pPr>
      <w:r w:rsidRPr="00CC3B9A">
        <w:rPr>
          <w:b/>
        </w:rPr>
        <w:t>Dla części nr 2</w:t>
      </w:r>
      <w:r w:rsidR="001E3857" w:rsidRPr="00CC3B9A">
        <w:rPr>
          <w:b/>
        </w:rPr>
        <w:t xml:space="preserve"> – 1.500,00 zł</w:t>
      </w:r>
    </w:p>
    <w:p w:rsidR="00FD5861" w:rsidRPr="00CC3B9A" w:rsidRDefault="00FD5861" w:rsidP="00FD5861">
      <w:pPr>
        <w:pStyle w:val="Akapitzlist"/>
        <w:numPr>
          <w:ilvl w:val="0"/>
          <w:numId w:val="41"/>
        </w:numPr>
        <w:spacing w:after="0" w:line="240" w:lineRule="auto"/>
        <w:jc w:val="both"/>
        <w:rPr>
          <w:b/>
        </w:rPr>
      </w:pPr>
      <w:r w:rsidRPr="00CC3B9A">
        <w:rPr>
          <w:b/>
        </w:rPr>
        <w:t>Dla części nr 3</w:t>
      </w:r>
      <w:r w:rsidR="001E3857" w:rsidRPr="00CC3B9A">
        <w:rPr>
          <w:b/>
        </w:rPr>
        <w:t xml:space="preserve"> – 300,00 zł</w:t>
      </w:r>
    </w:p>
    <w:p w:rsidR="00E50916" w:rsidRPr="00CC3B9A" w:rsidRDefault="00FD5861" w:rsidP="00FD5861">
      <w:pPr>
        <w:pStyle w:val="Akapitzlist"/>
        <w:numPr>
          <w:ilvl w:val="0"/>
          <w:numId w:val="41"/>
        </w:numPr>
        <w:spacing w:after="0" w:line="240" w:lineRule="auto"/>
        <w:jc w:val="both"/>
        <w:rPr>
          <w:b/>
        </w:rPr>
      </w:pPr>
      <w:r w:rsidRPr="00CC3B9A">
        <w:rPr>
          <w:b/>
        </w:rPr>
        <w:t>Dla części nr 4</w:t>
      </w:r>
      <w:r w:rsidR="0064553D" w:rsidRPr="00CC3B9A">
        <w:rPr>
          <w:b/>
        </w:rPr>
        <w:t xml:space="preserve"> </w:t>
      </w:r>
      <w:r w:rsidR="001E3857" w:rsidRPr="00CC3B9A">
        <w:rPr>
          <w:b/>
        </w:rPr>
        <w:t>– 350,00 zł</w:t>
      </w:r>
    </w:p>
    <w:p w:rsidR="0064553D" w:rsidRPr="00E50916" w:rsidRDefault="0064553D" w:rsidP="00E50916">
      <w:pPr>
        <w:spacing w:after="0" w:line="240" w:lineRule="auto"/>
        <w:ind w:left="720"/>
        <w:jc w:val="both"/>
        <w:rPr>
          <w:b/>
        </w:rPr>
      </w:pPr>
      <w:r w:rsidRPr="00A96D61">
        <w:t xml:space="preserve">Wadium musi znaleźć się na koncie Zamawiającego </w:t>
      </w:r>
      <w:r w:rsidRPr="00E50916">
        <w:rPr>
          <w:b/>
        </w:rPr>
        <w:t>do</w:t>
      </w:r>
      <w:r w:rsidRPr="00A96D61">
        <w:t xml:space="preserve"> </w:t>
      </w:r>
      <w:r w:rsidRPr="00E50916">
        <w:rPr>
          <w:b/>
        </w:rPr>
        <w:t xml:space="preserve">godziny 10:00, do dnia </w:t>
      </w:r>
      <w:r w:rsidR="00FD5861" w:rsidRPr="00FD5861">
        <w:rPr>
          <w:b/>
          <w:color w:val="FF0000"/>
        </w:rPr>
        <w:t>15.03</w:t>
      </w:r>
      <w:r w:rsidR="008E1B22" w:rsidRPr="008E1B22">
        <w:rPr>
          <w:b/>
          <w:color w:val="FF0000"/>
        </w:rPr>
        <w:t>.2017</w:t>
      </w:r>
      <w:r w:rsidRPr="008E1B22">
        <w:rPr>
          <w:b/>
          <w:color w:val="FF0000"/>
        </w:rPr>
        <w:t xml:space="preserve"> r. </w:t>
      </w:r>
    </w:p>
    <w:p w:rsidR="00454355" w:rsidRDefault="00454355" w:rsidP="00454355">
      <w:pPr>
        <w:pStyle w:val="Akapitzlist"/>
        <w:spacing w:after="0" w:line="240" w:lineRule="auto"/>
        <w:jc w:val="both"/>
      </w:pPr>
    </w:p>
    <w:p w:rsidR="0064553D" w:rsidRDefault="0064553D" w:rsidP="00A96D61">
      <w:pPr>
        <w:pStyle w:val="Akapitzlist"/>
        <w:numPr>
          <w:ilvl w:val="1"/>
          <w:numId w:val="2"/>
        </w:numPr>
        <w:spacing w:after="0" w:line="240" w:lineRule="auto"/>
        <w:jc w:val="both"/>
      </w:pPr>
      <w:r>
        <w:t>W zależności od wyboru wykonawcy, wadium może być wniesione w :</w:t>
      </w:r>
    </w:p>
    <w:p w:rsidR="0064553D" w:rsidRDefault="0064553D" w:rsidP="00A96D61">
      <w:pPr>
        <w:pStyle w:val="Akapitzlist"/>
        <w:numPr>
          <w:ilvl w:val="0"/>
          <w:numId w:val="15"/>
        </w:numPr>
        <w:spacing w:after="0" w:line="240" w:lineRule="auto"/>
        <w:jc w:val="both"/>
      </w:pPr>
      <w:r>
        <w:t xml:space="preserve">pieniądzu – przelewem na konto zamawiającego w Banku Spółdzielczym Radomyśl Wielki Nr 80 9479 0009 2001 0000 0169 0033  </w:t>
      </w:r>
    </w:p>
    <w:p w:rsidR="0064553D" w:rsidRDefault="0064553D" w:rsidP="00A96D61">
      <w:pPr>
        <w:pStyle w:val="Akapitzlist"/>
        <w:numPr>
          <w:ilvl w:val="0"/>
          <w:numId w:val="15"/>
        </w:numPr>
        <w:spacing w:after="0" w:line="240" w:lineRule="auto"/>
        <w:jc w:val="both"/>
      </w:pPr>
      <w:r>
        <w:t>poręczeniach bankowych lub poręczeniach spółdzielczej kasy oszczędnościowo-kredytowej, z tym że poręczenie kasy jest zawsze poręczeniem pieniężnym (oryginał);</w:t>
      </w:r>
    </w:p>
    <w:p w:rsidR="0064553D" w:rsidRDefault="0064553D" w:rsidP="00A96D61">
      <w:pPr>
        <w:pStyle w:val="Akapitzlist"/>
        <w:numPr>
          <w:ilvl w:val="0"/>
          <w:numId w:val="15"/>
        </w:numPr>
        <w:spacing w:after="0" w:line="240" w:lineRule="auto"/>
        <w:jc w:val="both"/>
      </w:pPr>
      <w:r>
        <w:t>gwarancjach bankowych (oryginał);</w:t>
      </w:r>
    </w:p>
    <w:p w:rsidR="0064553D" w:rsidRDefault="0064553D" w:rsidP="00A96D61">
      <w:pPr>
        <w:pStyle w:val="Akapitzlist"/>
        <w:numPr>
          <w:ilvl w:val="0"/>
          <w:numId w:val="15"/>
        </w:numPr>
        <w:spacing w:after="0" w:line="240" w:lineRule="auto"/>
        <w:jc w:val="both"/>
      </w:pPr>
      <w:r>
        <w:t>gwarancjach ubezpieczeniowych (oryginał);</w:t>
      </w:r>
    </w:p>
    <w:p w:rsidR="007D6FBD" w:rsidRDefault="0064553D" w:rsidP="00A96D61">
      <w:pPr>
        <w:pStyle w:val="Akapitzlist"/>
        <w:numPr>
          <w:ilvl w:val="0"/>
          <w:numId w:val="15"/>
        </w:numPr>
        <w:spacing w:after="0" w:line="240" w:lineRule="auto"/>
        <w:jc w:val="both"/>
      </w:pPr>
      <w:r>
        <w:t>poręczeniach udzielanych przez podmioty, o których mowa w art.6b ust.5 pkt 2 ustawy z dnia 9 listopada 2000 r. o utworzeniu Polskiej Agencji Rozwoju Przedsiębiorczości (oryginał).</w:t>
      </w:r>
    </w:p>
    <w:p w:rsidR="00454355" w:rsidRDefault="00454355" w:rsidP="00454355">
      <w:pPr>
        <w:pStyle w:val="Akapitzlist"/>
        <w:spacing w:after="0" w:line="240" w:lineRule="auto"/>
        <w:jc w:val="both"/>
      </w:pPr>
    </w:p>
    <w:p w:rsidR="00342A62" w:rsidRDefault="00342A62" w:rsidP="00A96D61">
      <w:pPr>
        <w:pStyle w:val="Akapitzlist"/>
        <w:numPr>
          <w:ilvl w:val="1"/>
          <w:numId w:val="2"/>
        </w:numPr>
        <w:spacing w:after="0" w:line="240" w:lineRule="auto"/>
        <w:jc w:val="both"/>
      </w:pPr>
      <w:r>
        <w:t>Wadium wnoszone w formie poręczeń lub gwarancji powinno być złożone w oryginale i musi obejmować cały okres związania ofertą. W przypadku wniesienia wadium w formie gwarancji lub poręczenia koniecznym jest, aby gwarancja lub poręczenie obejmowały odpowiedzialność za wszystkie przypadki powodujące utratę wadium.</w:t>
      </w:r>
    </w:p>
    <w:p w:rsidR="00454355" w:rsidRDefault="00454355" w:rsidP="00454355">
      <w:pPr>
        <w:pStyle w:val="Akapitzlist"/>
        <w:spacing w:after="0" w:line="240" w:lineRule="auto"/>
        <w:jc w:val="both"/>
      </w:pPr>
    </w:p>
    <w:p w:rsidR="00344821" w:rsidRDefault="00342A62" w:rsidP="00A96D61">
      <w:pPr>
        <w:pStyle w:val="Akapitzlist"/>
        <w:numPr>
          <w:ilvl w:val="1"/>
          <w:numId w:val="2"/>
        </w:numPr>
        <w:spacing w:after="0" w:line="240" w:lineRule="auto"/>
        <w:jc w:val="both"/>
      </w:pPr>
      <w:r>
        <w:t>Gwarancja lub poręczenie musi zawierać w swojej treści nieodwołalne i bezwarunkowe zobowiązanie wystawcy dokumentu do zapłaty na rzecz Zamawiającego kwoty wadium.</w:t>
      </w:r>
    </w:p>
    <w:p w:rsidR="00454355" w:rsidRDefault="00454355" w:rsidP="00454355">
      <w:pPr>
        <w:pStyle w:val="Akapitzlist"/>
        <w:spacing w:after="0" w:line="240" w:lineRule="auto"/>
      </w:pPr>
    </w:p>
    <w:p w:rsidR="00344821" w:rsidRDefault="00344821" w:rsidP="00E94ADD">
      <w:pPr>
        <w:pStyle w:val="Akapitzlist"/>
        <w:numPr>
          <w:ilvl w:val="1"/>
          <w:numId w:val="2"/>
        </w:numPr>
        <w:spacing w:after="0" w:line="240" w:lineRule="auto"/>
      </w:pPr>
      <w:r>
        <w:t>Wadium wniesione w pieniądzu Zamawiający przechowuje na rachunku bankowym.</w:t>
      </w:r>
    </w:p>
    <w:p w:rsidR="00454355" w:rsidRDefault="00454355" w:rsidP="00454355">
      <w:pPr>
        <w:pStyle w:val="Akapitzlist"/>
        <w:spacing w:after="0" w:line="240" w:lineRule="auto"/>
        <w:jc w:val="both"/>
      </w:pPr>
    </w:p>
    <w:p w:rsidR="002D6D2D" w:rsidRDefault="00344821" w:rsidP="00A96D61">
      <w:pPr>
        <w:pStyle w:val="Akapitzlist"/>
        <w:numPr>
          <w:ilvl w:val="1"/>
          <w:numId w:val="2"/>
        </w:numPr>
        <w:spacing w:after="0" w:line="240" w:lineRule="auto"/>
        <w:jc w:val="both"/>
      </w:pPr>
      <w:r>
        <w:t>Zamawiający zwraca wadium wszystkim wykonawcom niezwłocznie po wyborze oferty najkorzystniejszej lub unieważnieniu postępowania, z wyjątkiem wykonawcy, którego oferta została wybrana jako najkorzystniejsza, z zastrzeżeniem, że Zamawiający zatrzymuje wadium wraz z odsetkami, jeżeli wykonawca w odpowiedzi na wezwanie, o którym mowa w art. 26 ust. 3</w:t>
      </w:r>
      <w:r w:rsidR="00AF32A7">
        <w:t xml:space="preserve"> i 3a</w:t>
      </w:r>
      <w:r>
        <w:t xml:space="preserve"> PZP, z przyczyn leżących po jego stronie, nie złożył </w:t>
      </w:r>
      <w:r w:rsidR="00AF32A7">
        <w:t>oświadczeń lub dokumentów potwierdzających okoliczności</w:t>
      </w:r>
      <w:r>
        <w:t xml:space="preserve">, o których mowa w art. 25 ust. 1 PZP, </w:t>
      </w:r>
      <w:r w:rsidR="00AF32A7">
        <w:t xml:space="preserve">oświadczenia o którym mowa w art. 25a ust. 1 PZP, pełnomocnictw lub </w:t>
      </w:r>
      <w:r>
        <w:t xml:space="preserve"> nie wyraził zgody na poprawienie omyłki, o której mowa w art. 87 ust. 2 pkt 3 PZP, co </w:t>
      </w:r>
      <w:r w:rsidR="00AF32A7">
        <w:t>s</w:t>
      </w:r>
      <w:r>
        <w:t>powodowało brak możliwości wybrania oferty złożonej przez wykonawcę jako najkorzystniejszej.</w:t>
      </w:r>
    </w:p>
    <w:p w:rsidR="00454355" w:rsidRDefault="00454355" w:rsidP="00454355">
      <w:pPr>
        <w:pStyle w:val="Akapitzlist"/>
        <w:spacing w:after="0" w:line="240" w:lineRule="auto"/>
        <w:jc w:val="both"/>
      </w:pPr>
    </w:p>
    <w:p w:rsidR="002D6D2D" w:rsidRDefault="00344821" w:rsidP="00A96D61">
      <w:pPr>
        <w:pStyle w:val="Akapitzlist"/>
        <w:numPr>
          <w:ilvl w:val="1"/>
          <w:numId w:val="2"/>
        </w:numPr>
        <w:spacing w:after="0" w:line="240" w:lineRule="auto"/>
        <w:jc w:val="both"/>
      </w:pPr>
      <w:r>
        <w:t>Wykonawcy, którego oferta została wybrana jako najkorzystniejsza, zamawiający zwraca wadium niezwłocznie po zawarciu umowy w sprawie zamówienia publicznego oraz wniesieniu zabezpieczenia należytego wykonania umowy, jeżeli jego wniesienia żądano.</w:t>
      </w:r>
    </w:p>
    <w:p w:rsidR="00454355" w:rsidRDefault="00454355" w:rsidP="00454355">
      <w:pPr>
        <w:pStyle w:val="Akapitzlist"/>
        <w:spacing w:after="0" w:line="240" w:lineRule="auto"/>
        <w:jc w:val="both"/>
      </w:pPr>
    </w:p>
    <w:p w:rsidR="002D6D2D" w:rsidRDefault="00344821" w:rsidP="00A96D61">
      <w:pPr>
        <w:pStyle w:val="Akapitzlist"/>
        <w:numPr>
          <w:ilvl w:val="1"/>
          <w:numId w:val="2"/>
        </w:numPr>
        <w:spacing w:after="0" w:line="240" w:lineRule="auto"/>
        <w:jc w:val="both"/>
      </w:pPr>
      <w:r>
        <w:t>Zamawiający zwraca niezwłocznie wadium, na wniosek wykonawcy, który wycofał ofertę przed upływem terminu składania ofert.</w:t>
      </w:r>
    </w:p>
    <w:p w:rsidR="00454355" w:rsidRDefault="00454355" w:rsidP="00454355">
      <w:pPr>
        <w:pStyle w:val="Akapitzlist"/>
        <w:spacing w:after="0" w:line="240" w:lineRule="auto"/>
        <w:jc w:val="both"/>
      </w:pPr>
    </w:p>
    <w:p w:rsidR="002D6D2D" w:rsidRDefault="002D6D2D" w:rsidP="00A96D61">
      <w:pPr>
        <w:pStyle w:val="Akapitzlist"/>
        <w:numPr>
          <w:ilvl w:val="1"/>
          <w:numId w:val="2"/>
        </w:numPr>
        <w:spacing w:after="0" w:line="240" w:lineRule="auto"/>
        <w:jc w:val="both"/>
      </w:pPr>
      <w:r>
        <w:t>Zamawiający żąda ponownego wniesienia wadium przez wykonawcę, któremu zwrócono wadium na podstawie art. 46 ust. 1 PZP, jeżeli w wyniku rozstrzygnięcia odwołania jego oferta została wybrana jako najkorzystniejsza. Wykonawca wnosi wadium w terminie określonym przez zamawiającego.</w:t>
      </w:r>
    </w:p>
    <w:p w:rsidR="00454355" w:rsidRDefault="00454355" w:rsidP="00454355">
      <w:pPr>
        <w:pStyle w:val="Akapitzlist"/>
        <w:spacing w:after="0" w:line="240" w:lineRule="auto"/>
        <w:jc w:val="both"/>
      </w:pPr>
    </w:p>
    <w:p w:rsidR="002D6D2D" w:rsidRDefault="002D6D2D" w:rsidP="00A96D61">
      <w:pPr>
        <w:pStyle w:val="Akapitzlist"/>
        <w:numPr>
          <w:ilvl w:val="1"/>
          <w:numId w:val="2"/>
        </w:numPr>
        <w:spacing w:after="0" w:line="240" w:lineRule="auto"/>
        <w:jc w:val="both"/>
      </w:pPr>
      <w:r>
        <w:t>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w:t>
      </w:r>
    </w:p>
    <w:p w:rsidR="00454355" w:rsidRDefault="00454355" w:rsidP="00454355">
      <w:pPr>
        <w:pStyle w:val="Akapitzlist"/>
        <w:spacing w:after="0" w:line="240" w:lineRule="auto"/>
        <w:jc w:val="both"/>
      </w:pPr>
    </w:p>
    <w:p w:rsidR="00EF7031" w:rsidRDefault="00344821" w:rsidP="00A96D61">
      <w:pPr>
        <w:pStyle w:val="Akapitzlist"/>
        <w:numPr>
          <w:ilvl w:val="1"/>
          <w:numId w:val="2"/>
        </w:numPr>
        <w:spacing w:after="0" w:line="240" w:lineRule="auto"/>
        <w:jc w:val="both"/>
      </w:pPr>
      <w:r>
        <w:t>Zamawiający zatrzymuje wadium wraz z odsetkami, jeżeli wykonawca, którego oferta została wybrana:</w:t>
      </w:r>
    </w:p>
    <w:p w:rsidR="00EF7031" w:rsidRDefault="00EF7031" w:rsidP="00A96D61">
      <w:pPr>
        <w:pStyle w:val="Akapitzlist"/>
        <w:numPr>
          <w:ilvl w:val="0"/>
          <w:numId w:val="16"/>
        </w:numPr>
        <w:spacing w:after="0" w:line="240" w:lineRule="auto"/>
        <w:jc w:val="both"/>
      </w:pPr>
      <w:r>
        <w:t>o</w:t>
      </w:r>
      <w:r w:rsidR="00344821">
        <w:t>dmówił podpisania umowy w sprawie zamówienia publicznego na warunkach określonych w ofercie;</w:t>
      </w:r>
    </w:p>
    <w:p w:rsidR="00EF7031" w:rsidRDefault="00344821" w:rsidP="00A96D61">
      <w:pPr>
        <w:pStyle w:val="Akapitzlist"/>
        <w:numPr>
          <w:ilvl w:val="0"/>
          <w:numId w:val="16"/>
        </w:numPr>
        <w:spacing w:after="0" w:line="240" w:lineRule="auto"/>
        <w:jc w:val="both"/>
      </w:pPr>
      <w:r>
        <w:t>nie wniósł wymaganego zabezpieczenia należytego wykonania umowy;</w:t>
      </w:r>
    </w:p>
    <w:p w:rsidR="00344821" w:rsidRDefault="00344821" w:rsidP="00A96D61">
      <w:pPr>
        <w:pStyle w:val="Akapitzlist"/>
        <w:numPr>
          <w:ilvl w:val="0"/>
          <w:numId w:val="16"/>
        </w:numPr>
        <w:spacing w:after="0" w:line="240" w:lineRule="auto"/>
        <w:jc w:val="both"/>
      </w:pPr>
      <w:r>
        <w:t>zawarcie umowy w sprawie zamówienia publicznego stało się niemożliwe  z przyczyn leżących po stronie wykonawcy.</w:t>
      </w:r>
    </w:p>
    <w:p w:rsidR="00820E19" w:rsidRDefault="00820E19" w:rsidP="00EB337F">
      <w:pPr>
        <w:spacing w:after="0" w:line="240" w:lineRule="auto"/>
        <w:rPr>
          <w:rFonts w:ascii="Arial" w:hAnsi="Arial" w:cs="Arial"/>
          <w:b/>
          <w:bCs/>
          <w:sz w:val="20"/>
          <w:szCs w:val="20"/>
          <w:lang w:eastAsia="pl-PL"/>
        </w:rPr>
      </w:pPr>
    </w:p>
    <w:p w:rsidR="00342A62" w:rsidRPr="00820E19" w:rsidRDefault="00DD2121" w:rsidP="00820E19">
      <w:pPr>
        <w:pStyle w:val="Akapitzlist"/>
        <w:numPr>
          <w:ilvl w:val="0"/>
          <w:numId w:val="2"/>
        </w:numPr>
        <w:spacing w:after="0" w:line="240" w:lineRule="auto"/>
      </w:pPr>
      <w:r>
        <w:rPr>
          <w:rFonts w:ascii="Arial" w:hAnsi="Arial" w:cs="Arial"/>
          <w:b/>
          <w:bCs/>
          <w:sz w:val="20"/>
          <w:szCs w:val="20"/>
          <w:lang w:eastAsia="pl-PL"/>
        </w:rPr>
        <w:t>TERMIN ZWIĄZANIA OFERTĄ.</w:t>
      </w:r>
    </w:p>
    <w:p w:rsidR="00820E19" w:rsidRDefault="00820E19" w:rsidP="00820E19">
      <w:pPr>
        <w:spacing w:after="0" w:line="240" w:lineRule="auto"/>
      </w:pPr>
    </w:p>
    <w:p w:rsidR="00BF12B6" w:rsidRDefault="00BF12B6" w:rsidP="000729C8">
      <w:pPr>
        <w:pStyle w:val="Akapitzlist"/>
        <w:numPr>
          <w:ilvl w:val="1"/>
          <w:numId w:val="2"/>
        </w:numPr>
        <w:spacing w:after="0" w:line="240" w:lineRule="auto"/>
        <w:jc w:val="both"/>
      </w:pPr>
      <w:r>
        <w:t xml:space="preserve">Wykonawca pozostaje związany ofertą przez okres </w:t>
      </w:r>
      <w:r w:rsidRPr="00BF12B6">
        <w:rPr>
          <w:b/>
        </w:rPr>
        <w:t xml:space="preserve">30 dni. </w:t>
      </w:r>
      <w:r>
        <w:t xml:space="preserve">Bieg terminu związania ofertą rozpoczyna się wraz z upływem terminu składania ofert. </w:t>
      </w:r>
    </w:p>
    <w:p w:rsidR="00454355" w:rsidRDefault="00454355" w:rsidP="00454355">
      <w:pPr>
        <w:pStyle w:val="Akapitzlist"/>
        <w:spacing w:after="0" w:line="240" w:lineRule="auto"/>
        <w:jc w:val="both"/>
      </w:pPr>
    </w:p>
    <w:p w:rsidR="00BF12B6" w:rsidRDefault="00BF12B6" w:rsidP="000729C8">
      <w:pPr>
        <w:pStyle w:val="Akapitzlist"/>
        <w:numPr>
          <w:ilvl w:val="1"/>
          <w:numId w:val="2"/>
        </w:numPr>
        <w:spacing w:after="0" w:line="240" w:lineRule="auto"/>
        <w:jc w:val="both"/>
      </w:pPr>
      <w:r>
        <w:t>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w:t>
      </w:r>
    </w:p>
    <w:p w:rsidR="00454355" w:rsidRDefault="00454355" w:rsidP="00454355">
      <w:pPr>
        <w:pStyle w:val="Akapitzlist"/>
        <w:spacing w:after="0" w:line="240" w:lineRule="auto"/>
        <w:jc w:val="both"/>
      </w:pPr>
    </w:p>
    <w:p w:rsidR="00820E19" w:rsidRDefault="00BF12B6" w:rsidP="000729C8">
      <w:pPr>
        <w:pStyle w:val="Akapitzlist"/>
        <w:numPr>
          <w:ilvl w:val="1"/>
          <w:numId w:val="2"/>
        </w:numPr>
        <w:spacing w:after="0" w:line="240" w:lineRule="auto"/>
        <w:jc w:val="both"/>
      </w:pPr>
      <w:r>
        <w:t>Przedłużenie terminu związania ofertą jest dopuszczalne tylko z jednoczesnym przedłużeniem okresu ważności wadium albo, jeżeli nie jest to możliwe,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F02239" w:rsidRDefault="00F02239" w:rsidP="00F02239">
      <w:pPr>
        <w:spacing w:after="0" w:line="240" w:lineRule="auto"/>
      </w:pPr>
    </w:p>
    <w:p w:rsidR="001447CC" w:rsidRPr="001447CC" w:rsidRDefault="00DD2121" w:rsidP="00994F6A">
      <w:pPr>
        <w:pStyle w:val="Akapitzlist"/>
        <w:numPr>
          <w:ilvl w:val="0"/>
          <w:numId w:val="2"/>
        </w:numPr>
        <w:spacing w:after="0" w:line="240" w:lineRule="auto"/>
        <w:jc w:val="both"/>
      </w:pPr>
      <w:r w:rsidRPr="00F02239">
        <w:rPr>
          <w:rFonts w:ascii="Arial" w:hAnsi="Arial" w:cs="Arial"/>
          <w:b/>
          <w:bCs/>
          <w:sz w:val="20"/>
          <w:szCs w:val="20"/>
          <w:lang w:eastAsia="pl-PL"/>
        </w:rPr>
        <w:t>O</w:t>
      </w:r>
      <w:r w:rsidR="008239D3">
        <w:rPr>
          <w:rFonts w:ascii="Arial" w:hAnsi="Arial" w:cs="Arial"/>
          <w:b/>
          <w:bCs/>
          <w:sz w:val="20"/>
          <w:szCs w:val="20"/>
          <w:lang w:eastAsia="pl-PL"/>
        </w:rPr>
        <w:t>PIS SPOSOBU PRZYGOTOWANIA OFERT</w:t>
      </w:r>
    </w:p>
    <w:p w:rsidR="001447CC" w:rsidRPr="001447CC" w:rsidRDefault="001447CC" w:rsidP="00994F6A">
      <w:pPr>
        <w:spacing w:after="0" w:line="240" w:lineRule="auto"/>
        <w:ind w:left="360"/>
        <w:jc w:val="both"/>
      </w:pPr>
    </w:p>
    <w:p w:rsidR="001447CC" w:rsidRDefault="001447CC" w:rsidP="00994F6A">
      <w:pPr>
        <w:pStyle w:val="Akapitzlist"/>
        <w:numPr>
          <w:ilvl w:val="1"/>
          <w:numId w:val="2"/>
        </w:numPr>
        <w:spacing w:after="0" w:line="240" w:lineRule="auto"/>
        <w:jc w:val="both"/>
      </w:pPr>
      <w:r>
        <w:t>Wykonawca może złożyć tylko jedną ofertę.</w:t>
      </w:r>
    </w:p>
    <w:p w:rsidR="00454355" w:rsidRDefault="00454355" w:rsidP="00454355">
      <w:pPr>
        <w:pStyle w:val="Akapitzlist"/>
        <w:spacing w:after="0" w:line="240" w:lineRule="auto"/>
        <w:jc w:val="both"/>
      </w:pPr>
    </w:p>
    <w:p w:rsidR="001447CC" w:rsidRPr="001447CC" w:rsidRDefault="001447CC" w:rsidP="00994F6A">
      <w:pPr>
        <w:pStyle w:val="Akapitzlist"/>
        <w:numPr>
          <w:ilvl w:val="1"/>
          <w:numId w:val="2"/>
        </w:numPr>
        <w:spacing w:after="0" w:line="240" w:lineRule="auto"/>
        <w:jc w:val="both"/>
      </w:pPr>
      <w:r>
        <w:t xml:space="preserve">Ofertę stanowi wypełniony </w:t>
      </w:r>
      <w:r w:rsidRPr="00994F6A">
        <w:rPr>
          <w:b/>
        </w:rPr>
        <w:t>Formularz oferty</w:t>
      </w:r>
      <w:r w:rsidR="00025C22">
        <w:rPr>
          <w:b/>
        </w:rPr>
        <w:t xml:space="preserve"> </w:t>
      </w:r>
      <w:r w:rsidR="00783C47">
        <w:rPr>
          <w:b/>
        </w:rPr>
        <w:t xml:space="preserve">- </w:t>
      </w:r>
      <w:r w:rsidR="00025C22" w:rsidRPr="00025C22">
        <w:rPr>
          <w:b/>
        </w:rPr>
        <w:t>Rozdział II</w:t>
      </w:r>
      <w:r w:rsidRPr="00025C22">
        <w:rPr>
          <w:b/>
        </w:rPr>
        <w:t xml:space="preserve"> do SIWZ</w:t>
      </w:r>
    </w:p>
    <w:p w:rsidR="00454355" w:rsidRDefault="00454355" w:rsidP="00454355">
      <w:pPr>
        <w:pStyle w:val="Akapitzlist"/>
        <w:spacing w:after="0" w:line="240" w:lineRule="auto"/>
        <w:jc w:val="both"/>
      </w:pPr>
    </w:p>
    <w:p w:rsidR="00254C59" w:rsidRPr="00E77729" w:rsidRDefault="001447CC" w:rsidP="00994F6A">
      <w:pPr>
        <w:pStyle w:val="Akapitzlist"/>
        <w:numPr>
          <w:ilvl w:val="1"/>
          <w:numId w:val="2"/>
        </w:numPr>
        <w:spacing w:after="0" w:line="240" w:lineRule="auto"/>
        <w:jc w:val="both"/>
        <w:rPr>
          <w:b/>
          <w:sz w:val="24"/>
          <w:szCs w:val="24"/>
          <w:u w:val="single"/>
        </w:rPr>
      </w:pPr>
      <w:r w:rsidRPr="00E77729">
        <w:rPr>
          <w:b/>
          <w:sz w:val="24"/>
          <w:szCs w:val="24"/>
          <w:u w:val="single"/>
        </w:rPr>
        <w:t>Wraz z OFERTĄ powinny być złożone:</w:t>
      </w:r>
    </w:p>
    <w:p w:rsidR="00454355" w:rsidRDefault="00454355" w:rsidP="00454355">
      <w:pPr>
        <w:spacing w:after="0" w:line="240" w:lineRule="auto"/>
        <w:jc w:val="both"/>
      </w:pPr>
    </w:p>
    <w:p w:rsidR="00254C59" w:rsidRDefault="001447CC" w:rsidP="00994F6A">
      <w:pPr>
        <w:pStyle w:val="Akapitzlist"/>
        <w:numPr>
          <w:ilvl w:val="0"/>
          <w:numId w:val="17"/>
        </w:numPr>
        <w:spacing w:after="0" w:line="240" w:lineRule="auto"/>
        <w:jc w:val="both"/>
      </w:pPr>
      <w:r w:rsidRPr="00994F6A">
        <w:rPr>
          <w:b/>
        </w:rPr>
        <w:t>OŚWIADCZENIA</w:t>
      </w:r>
      <w:r>
        <w:t xml:space="preserve"> wyma</w:t>
      </w:r>
      <w:r w:rsidR="006E391A">
        <w:t>gane postanowieniami pkt 8.1 SIWZ</w:t>
      </w:r>
      <w:r>
        <w:t>;</w:t>
      </w:r>
    </w:p>
    <w:p w:rsidR="00454355" w:rsidRDefault="00454355" w:rsidP="00454355">
      <w:pPr>
        <w:pStyle w:val="Akapitzlist"/>
        <w:spacing w:after="0" w:line="240" w:lineRule="auto"/>
        <w:ind w:left="1080"/>
        <w:jc w:val="both"/>
      </w:pPr>
    </w:p>
    <w:p w:rsidR="00254C59" w:rsidRDefault="001447CC" w:rsidP="00994F6A">
      <w:pPr>
        <w:pStyle w:val="Akapitzlist"/>
        <w:numPr>
          <w:ilvl w:val="0"/>
          <w:numId w:val="17"/>
        </w:numPr>
        <w:spacing w:after="0" w:line="240" w:lineRule="auto"/>
        <w:jc w:val="both"/>
      </w:pPr>
      <w:r w:rsidRPr="00994F6A">
        <w:rPr>
          <w:b/>
        </w:rPr>
        <w:t>Zobowiązania wymagane postanowien</w:t>
      </w:r>
      <w:r w:rsidR="006E391A" w:rsidRPr="00994F6A">
        <w:rPr>
          <w:b/>
        </w:rPr>
        <w:t>iami</w:t>
      </w:r>
      <w:r w:rsidR="006E391A">
        <w:t xml:space="preserve"> pkt 9.2. SIWZ (jeżeli dotyczą)</w:t>
      </w:r>
      <w:r>
        <w:t>;</w:t>
      </w:r>
    </w:p>
    <w:p w:rsidR="00454355" w:rsidRDefault="00454355" w:rsidP="00454355">
      <w:pPr>
        <w:spacing w:after="0" w:line="240" w:lineRule="auto"/>
        <w:jc w:val="both"/>
      </w:pPr>
    </w:p>
    <w:p w:rsidR="00254C59" w:rsidRDefault="001447CC" w:rsidP="00994F6A">
      <w:pPr>
        <w:pStyle w:val="Akapitzlist"/>
        <w:numPr>
          <w:ilvl w:val="0"/>
          <w:numId w:val="17"/>
        </w:numPr>
        <w:spacing w:after="0" w:line="240" w:lineRule="auto"/>
        <w:jc w:val="both"/>
        <w:rPr>
          <w:b/>
        </w:rPr>
      </w:pPr>
      <w:r w:rsidRPr="00994F6A">
        <w:rPr>
          <w:b/>
        </w:rPr>
        <w:t>Pełnomocnictwo</w:t>
      </w:r>
      <w:r>
        <w:t xml:space="preserve"> do reprezentowania wszystkich Wykonawców wspólnie ubiegających się o udzielenie zamówienia, ewentualnie umowa o współdziałaniu, z której będzie wynikać przedmiotowe pełnomocnictwo. Pełnomocnik może być ustanowiony do reprezentowania Wykonawców w postępowaniu albo do reprezentowania w postępowaniu i zawarcia umowy. </w:t>
      </w:r>
      <w:r w:rsidRPr="006E391A">
        <w:rPr>
          <w:b/>
        </w:rPr>
        <w:t>Pełnomocnictwo winno być załączone w formie oryginału lub notarialnie poświadczonej kopii.</w:t>
      </w:r>
    </w:p>
    <w:p w:rsidR="00454355" w:rsidRPr="00454355" w:rsidRDefault="00454355" w:rsidP="00454355">
      <w:pPr>
        <w:spacing w:after="0" w:line="240" w:lineRule="auto"/>
        <w:jc w:val="both"/>
        <w:rPr>
          <w:b/>
        </w:rPr>
      </w:pPr>
    </w:p>
    <w:p w:rsidR="00783C47" w:rsidRDefault="001447CC" w:rsidP="00783C47">
      <w:pPr>
        <w:pStyle w:val="Akapitzlist"/>
        <w:numPr>
          <w:ilvl w:val="0"/>
          <w:numId w:val="17"/>
        </w:numPr>
        <w:spacing w:after="0" w:line="240" w:lineRule="auto"/>
        <w:jc w:val="both"/>
      </w:pPr>
      <w:r w:rsidRPr="00254C59">
        <w:rPr>
          <w:b/>
        </w:rPr>
        <w:t>UWAGA:</w:t>
      </w:r>
      <w:r>
        <w:t xml:space="preserve"> Dokumenty, z których wynika prawo do podpisania oferty (oryginał lub kopia potwie</w:t>
      </w:r>
      <w:r w:rsidR="006E391A">
        <w:t>rdzona za zgodność z oryginałem</w:t>
      </w:r>
      <w:r>
        <w:t>) względnie do podpisania innych dokumentów składanych wraz z ofertą, chyba, że Zamawiający może je uzyskać w szczególności za pomocą bezpłatnych i ogólnodostępnych baz danych, w szczególności rejestrów publicznych w rozumieniu ustawy z dnia 17 lutego 2005 roku o informatyzacji działalności podmiotów realizujących zadania publiczne (Dz.U. 2014r, poz. 1114 oraz z 2016r, poz. 352), a Wykonawca wskazał to wraz ze złożeniem oferty.</w:t>
      </w:r>
      <w:r w:rsidR="00783C47">
        <w:t xml:space="preserve"> W przypadku podpisania oferty przez pełnomocnika Wykonawcy  do oferty należy złożyć pełnomocnictwo. </w:t>
      </w:r>
      <w:r w:rsidR="00783C47" w:rsidRPr="006E391A">
        <w:rPr>
          <w:b/>
        </w:rPr>
        <w:t>Pełnomocnictwo winno być załączone w formie oryginału lub notarialnie poświadczonej kopii.</w:t>
      </w:r>
    </w:p>
    <w:p w:rsidR="00454355" w:rsidRPr="00454355" w:rsidRDefault="00454355" w:rsidP="00454355">
      <w:pPr>
        <w:pStyle w:val="Akapitzlist"/>
        <w:spacing w:after="0" w:line="240" w:lineRule="auto"/>
        <w:ind w:left="1080"/>
        <w:jc w:val="both"/>
      </w:pPr>
    </w:p>
    <w:p w:rsidR="00FD5861" w:rsidRPr="00CD3CE8" w:rsidRDefault="006E391A" w:rsidP="00D4361D">
      <w:pPr>
        <w:pStyle w:val="Akapitzlist"/>
        <w:numPr>
          <w:ilvl w:val="0"/>
          <w:numId w:val="17"/>
        </w:numPr>
        <w:spacing w:after="0" w:line="240" w:lineRule="auto"/>
        <w:jc w:val="both"/>
      </w:pPr>
      <w:r w:rsidRPr="00FD5861">
        <w:rPr>
          <w:b/>
        </w:rPr>
        <w:t>Kosztorys</w:t>
      </w:r>
      <w:r w:rsidR="006B6070" w:rsidRPr="00FD5861">
        <w:rPr>
          <w:b/>
        </w:rPr>
        <w:t>y</w:t>
      </w:r>
      <w:r w:rsidRPr="00FD5861">
        <w:rPr>
          <w:b/>
        </w:rPr>
        <w:t xml:space="preserve"> ofertow</w:t>
      </w:r>
      <w:r w:rsidR="006B6070" w:rsidRPr="00FD5861">
        <w:rPr>
          <w:b/>
        </w:rPr>
        <w:t>e  wypełnione</w:t>
      </w:r>
      <w:r w:rsidR="00205FD6">
        <w:t xml:space="preserve"> i podpisan</w:t>
      </w:r>
      <w:r w:rsidR="006B6070">
        <w:t>e</w:t>
      </w:r>
      <w:r w:rsidR="00205FD6">
        <w:t xml:space="preserve"> przez Wykonawcę</w:t>
      </w:r>
      <w:r w:rsidR="006B6070" w:rsidRPr="00CD3CE8">
        <w:t xml:space="preserve">- </w:t>
      </w:r>
      <w:r w:rsidR="006B6070" w:rsidRPr="00CD3CE8">
        <w:rPr>
          <w:b/>
        </w:rPr>
        <w:t xml:space="preserve">według </w:t>
      </w:r>
      <w:r w:rsidR="0093257D" w:rsidRPr="00CD3CE8">
        <w:rPr>
          <w:b/>
        </w:rPr>
        <w:t>wzoru stanowiącego Rozdz</w:t>
      </w:r>
      <w:r w:rsidR="00CD3CE8">
        <w:rPr>
          <w:b/>
        </w:rPr>
        <w:t>iał III.1, III.2, III.3, III.4 (złożyć w zależności od części na którą Wykonawca składa ofertę).</w:t>
      </w:r>
    </w:p>
    <w:p w:rsidR="00FD5861" w:rsidRDefault="00FD5861" w:rsidP="00FD5861">
      <w:pPr>
        <w:pStyle w:val="Akapitzlist"/>
      </w:pPr>
    </w:p>
    <w:p w:rsidR="00025C22" w:rsidRPr="00994F6A" w:rsidRDefault="00025C22" w:rsidP="00FD5861">
      <w:pPr>
        <w:pStyle w:val="Akapitzlist"/>
        <w:spacing w:after="0" w:line="240" w:lineRule="auto"/>
        <w:ind w:left="1080"/>
        <w:jc w:val="both"/>
      </w:pPr>
      <w:r w:rsidRPr="00994F6A">
        <w:t>Nie złożenie przedmiotowego dokumentu będzie skutkowało odrzuceniem oferty na podstawie art. 89 ust. 1 pkt 2 p.z.p. Dokument nie podlega procedurze uzupełnienia.</w:t>
      </w:r>
    </w:p>
    <w:p w:rsidR="00025C22" w:rsidRPr="00025C22" w:rsidRDefault="00025C22" w:rsidP="00025C22">
      <w:pPr>
        <w:pStyle w:val="Akapitzlist"/>
        <w:rPr>
          <w:b/>
        </w:rPr>
      </w:pPr>
    </w:p>
    <w:p w:rsidR="00171435" w:rsidRDefault="00025C22" w:rsidP="00843312">
      <w:pPr>
        <w:pStyle w:val="Akapitzlist"/>
        <w:numPr>
          <w:ilvl w:val="0"/>
          <w:numId w:val="17"/>
        </w:numPr>
        <w:spacing w:after="0" w:line="240" w:lineRule="auto"/>
        <w:jc w:val="both"/>
      </w:pPr>
      <w:r w:rsidRPr="00025C22">
        <w:rPr>
          <w:b/>
        </w:rPr>
        <w:t>Dowód wniesienia wadium.</w:t>
      </w:r>
    </w:p>
    <w:p w:rsidR="00454355" w:rsidRDefault="00454355" w:rsidP="00454355">
      <w:pPr>
        <w:pStyle w:val="Styl1"/>
        <w:numPr>
          <w:ilvl w:val="0"/>
          <w:numId w:val="0"/>
        </w:numPr>
        <w:spacing w:after="0" w:line="240" w:lineRule="auto"/>
        <w:ind w:left="720"/>
        <w:jc w:val="both"/>
      </w:pPr>
    </w:p>
    <w:p w:rsidR="00994F6A" w:rsidRDefault="001447CC" w:rsidP="00A012E5">
      <w:pPr>
        <w:pStyle w:val="Styl1"/>
        <w:spacing w:after="0" w:line="240" w:lineRule="auto"/>
        <w:jc w:val="both"/>
      </w:pPr>
      <w:r>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w:t>
      </w:r>
    </w:p>
    <w:p w:rsidR="00454355" w:rsidRDefault="00454355" w:rsidP="00454355">
      <w:pPr>
        <w:pStyle w:val="Styl1"/>
        <w:numPr>
          <w:ilvl w:val="0"/>
          <w:numId w:val="0"/>
        </w:numPr>
        <w:spacing w:after="0" w:line="240" w:lineRule="auto"/>
        <w:ind w:left="720"/>
        <w:jc w:val="both"/>
      </w:pPr>
    </w:p>
    <w:p w:rsidR="00254C59" w:rsidRDefault="001447CC" w:rsidP="00A012E5">
      <w:pPr>
        <w:pStyle w:val="Styl1"/>
        <w:spacing w:after="0" w:line="240" w:lineRule="auto"/>
        <w:jc w:val="both"/>
      </w:pPr>
      <w:r>
        <w:t>Oferta oraz pozostałe oświadczenia i dokumenty, dla których Zamawiający określił wzory w formie formularzy, powinny być sporządzone zgodn</w:t>
      </w:r>
      <w:r w:rsidR="00183808">
        <w:t>ie z tymi wzorami, co do treści.</w:t>
      </w:r>
    </w:p>
    <w:p w:rsidR="00454355" w:rsidRDefault="00454355" w:rsidP="00454355">
      <w:pPr>
        <w:pStyle w:val="Akapitzlist"/>
        <w:spacing w:after="0" w:line="240" w:lineRule="auto"/>
        <w:jc w:val="both"/>
      </w:pPr>
    </w:p>
    <w:p w:rsidR="00254C59" w:rsidRDefault="001447CC" w:rsidP="00994F6A">
      <w:pPr>
        <w:pStyle w:val="Akapitzlist"/>
        <w:numPr>
          <w:ilvl w:val="1"/>
          <w:numId w:val="2"/>
        </w:numPr>
        <w:spacing w:after="0" w:line="240" w:lineRule="auto"/>
        <w:jc w:val="both"/>
      </w:pPr>
      <w:r>
        <w:t>Oferta powinna być sporządzona w języku polskim, z zachowaniem formy pisemnej pod rygorem nieważności. Każdy dokument składający się na ofertę powinien być czytelny.</w:t>
      </w:r>
    </w:p>
    <w:p w:rsidR="00454355" w:rsidRDefault="00454355" w:rsidP="00454355">
      <w:pPr>
        <w:pStyle w:val="Akapitzlist"/>
        <w:spacing w:after="0" w:line="240" w:lineRule="auto"/>
        <w:jc w:val="both"/>
      </w:pPr>
    </w:p>
    <w:p w:rsidR="00254C59" w:rsidRDefault="001447CC" w:rsidP="00994F6A">
      <w:pPr>
        <w:pStyle w:val="Akapitzlist"/>
        <w:numPr>
          <w:ilvl w:val="1"/>
          <w:numId w:val="2"/>
        </w:numPr>
        <w:spacing w:after="0" w:line="240" w:lineRule="auto"/>
        <w:jc w:val="both"/>
      </w:pPr>
      <w:r>
        <w:t xml:space="preserve">Zaleca się aby wszystkie strony oferty i załączników były ponumerowane i parafowane. Brak ponumerowania i parafowania nie skutkuje odrzuceniem oferty. </w:t>
      </w:r>
    </w:p>
    <w:p w:rsidR="00454355" w:rsidRDefault="00454355" w:rsidP="00454355">
      <w:pPr>
        <w:pStyle w:val="Akapitzlist"/>
        <w:spacing w:after="0" w:line="240" w:lineRule="auto"/>
        <w:jc w:val="both"/>
      </w:pPr>
    </w:p>
    <w:p w:rsidR="00254C59" w:rsidRPr="00994F6A" w:rsidRDefault="001447CC" w:rsidP="00994F6A">
      <w:pPr>
        <w:pStyle w:val="Akapitzlist"/>
        <w:numPr>
          <w:ilvl w:val="1"/>
          <w:numId w:val="2"/>
        </w:numPr>
        <w:spacing w:after="0" w:line="240" w:lineRule="auto"/>
        <w:jc w:val="both"/>
      </w:pPr>
      <w:r w:rsidRPr="00994F6A">
        <w:t>Każda poprawka w treści oferty, a w szczególności każde przerobienie, przekreślenie, uzupełnienie, nadpisanie, etc. powinno być parafowane przez Wykonawcę, w przeciwnym razie nie będzie uwzględnione.</w:t>
      </w:r>
    </w:p>
    <w:p w:rsidR="00454355" w:rsidRDefault="00454355" w:rsidP="00454355">
      <w:pPr>
        <w:pStyle w:val="Akapitzlist"/>
        <w:spacing w:after="0" w:line="240" w:lineRule="auto"/>
        <w:jc w:val="both"/>
      </w:pPr>
    </w:p>
    <w:p w:rsidR="00254C59" w:rsidRPr="00994F6A" w:rsidRDefault="001447CC" w:rsidP="00994F6A">
      <w:pPr>
        <w:pStyle w:val="Akapitzlist"/>
        <w:numPr>
          <w:ilvl w:val="1"/>
          <w:numId w:val="2"/>
        </w:numPr>
        <w:spacing w:after="0" w:line="240" w:lineRule="auto"/>
        <w:jc w:val="both"/>
      </w:pPr>
      <w:r w:rsidRPr="00994F6A">
        <w:t>Zamawiający informuje, iż zgodnie z art. 8 ust. 3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Wykonawca nie może zastrzec informacji, o których mowa w art. 86 ust. 4 p.z.p.</w:t>
      </w:r>
    </w:p>
    <w:p w:rsidR="00454355" w:rsidRDefault="00454355" w:rsidP="00454355">
      <w:pPr>
        <w:pStyle w:val="Akapitzlist"/>
        <w:spacing w:after="0" w:line="240" w:lineRule="auto"/>
        <w:jc w:val="both"/>
      </w:pPr>
    </w:p>
    <w:p w:rsidR="00254C59" w:rsidRPr="00994F6A" w:rsidRDefault="001447CC" w:rsidP="00994F6A">
      <w:pPr>
        <w:pStyle w:val="Akapitzlist"/>
        <w:numPr>
          <w:ilvl w:val="1"/>
          <w:numId w:val="2"/>
        </w:numPr>
        <w:spacing w:after="0" w:line="240" w:lineRule="auto"/>
        <w:jc w:val="both"/>
      </w:pPr>
      <w:r w:rsidRPr="00994F6A">
        <w:t>Wszelkie informacje stanowiące tajemnicę przedsiębiorstwa w rozumieniu ustawy z dnia 16 kwietnia 1993 roku o zwalczaniu nieuczciwej konkurencji (Dz.U. 2003r, Nr 153 poz. 1503 ze zm.), które Wykonawca pragnie zastrzec jako tajemnicę przedsiębiorstwa, winny być załączone w osobnym opakowaniu, w sposób umożliwiający łatwe od niej odłączenie i opatrzone napisem: "Informacje stanowiące tajemnicę przedsiębiorstwa - nie udostępniać", z zachowaniem kolejności numerowania stron oferty.</w:t>
      </w:r>
    </w:p>
    <w:p w:rsidR="00454355" w:rsidRDefault="00454355" w:rsidP="00994F6A">
      <w:pPr>
        <w:pStyle w:val="Akapitzlist"/>
        <w:spacing w:after="0" w:line="240" w:lineRule="auto"/>
        <w:jc w:val="both"/>
        <w:rPr>
          <w:b/>
        </w:rPr>
      </w:pPr>
    </w:p>
    <w:p w:rsidR="00254C59" w:rsidRPr="00994F6A" w:rsidRDefault="001447CC" w:rsidP="00994F6A">
      <w:pPr>
        <w:pStyle w:val="Akapitzlist"/>
        <w:spacing w:after="0" w:line="240" w:lineRule="auto"/>
        <w:jc w:val="both"/>
      </w:pPr>
      <w:r w:rsidRPr="00994F6A">
        <w:rPr>
          <w:b/>
        </w:rPr>
        <w:t>Uwaga:</w:t>
      </w:r>
      <w:r w:rsidRPr="00994F6A">
        <w:t xml:space="preserve"> W przypadku braku wykazania (złożenia właściwego uzasadnienia w terminie składania ofert), iż zastrzeżone dane stanowią tajemnicę przedsiębiorstwa, Zamawiający uzna, iż nie została spełniona przesłanka podjęcia niezbędnych działań w celu zachowania ich poufności i dane te staną się jawne od momentu otwarcia ofert.</w:t>
      </w:r>
    </w:p>
    <w:p w:rsidR="00454355" w:rsidRDefault="00454355" w:rsidP="00454355">
      <w:pPr>
        <w:pStyle w:val="Akapitzlist"/>
        <w:spacing w:after="0" w:line="240" w:lineRule="auto"/>
        <w:jc w:val="both"/>
      </w:pPr>
    </w:p>
    <w:p w:rsidR="001447CC" w:rsidRDefault="00254C59" w:rsidP="00994F6A">
      <w:pPr>
        <w:pStyle w:val="Akapitzlist"/>
        <w:numPr>
          <w:ilvl w:val="1"/>
          <w:numId w:val="2"/>
        </w:numPr>
        <w:spacing w:after="0" w:line="240" w:lineRule="auto"/>
        <w:jc w:val="both"/>
      </w:pPr>
      <w:r w:rsidRPr="00994F6A">
        <w:t>O</w:t>
      </w:r>
      <w:r w:rsidR="001447CC" w:rsidRPr="00994F6A">
        <w:t xml:space="preserve">fertę wraz z oświadczeniami i dokumentami należy sporządzić i złożyć w jednym egzemplarzu. Ofertę należy umieścić w zamkniętym opakowaniu, uniemożliwiającym </w:t>
      </w:r>
      <w:r w:rsidR="001447CC">
        <w:t>odczytanie jego zawartości bez uszkodzenia tego opakowania. Opakowanie powinno być oznaczone nazwą (firmą) i adresem Wykonawcy, zaadresowane następująco:</w:t>
      </w:r>
    </w:p>
    <w:p w:rsidR="00DE2765" w:rsidRDefault="00DE2765" w:rsidP="00994F6A">
      <w:pPr>
        <w:spacing w:after="0" w:line="240" w:lineRule="auto"/>
        <w:jc w:val="both"/>
      </w:pPr>
    </w:p>
    <w:p w:rsidR="00454355" w:rsidRDefault="00454355" w:rsidP="00994F6A">
      <w:pPr>
        <w:spacing w:after="0" w:line="240" w:lineRule="auto"/>
        <w:jc w:val="both"/>
      </w:pPr>
    </w:p>
    <w:p w:rsidR="00454355" w:rsidRDefault="00454355" w:rsidP="00994F6A">
      <w:pPr>
        <w:spacing w:after="0" w:line="240" w:lineRule="auto"/>
        <w:jc w:val="both"/>
      </w:pPr>
    </w:p>
    <w:p w:rsidR="007A398A" w:rsidRDefault="007A398A" w:rsidP="00994F6A">
      <w:pPr>
        <w:jc w:val="center"/>
        <w:rPr>
          <w:color w:val="000000"/>
        </w:rPr>
      </w:pPr>
      <w:r w:rsidRPr="00BD3000">
        <w:rPr>
          <w:b/>
          <w:color w:val="000000"/>
        </w:rPr>
        <w:t>Urząd Miejski Radomyśl Wielki, ul. Rynek 32, 39-310 Radomyśl Wielki</w:t>
      </w:r>
    </w:p>
    <w:p w:rsidR="007A398A" w:rsidRPr="00BD3000" w:rsidRDefault="007A398A" w:rsidP="00994F6A">
      <w:pPr>
        <w:jc w:val="center"/>
        <w:rPr>
          <w:color w:val="000000"/>
        </w:rPr>
      </w:pPr>
      <w:r w:rsidRPr="00BD3000">
        <w:rPr>
          <w:color w:val="000000"/>
        </w:rPr>
        <w:t>oraz opisać</w:t>
      </w:r>
    </w:p>
    <w:p w:rsidR="007A398A" w:rsidRDefault="007A398A" w:rsidP="00994F6A">
      <w:pPr>
        <w:jc w:val="center"/>
        <w:rPr>
          <w:color w:val="000000"/>
        </w:rPr>
      </w:pPr>
      <w:r w:rsidRPr="00BD3000">
        <w:rPr>
          <w:b/>
          <w:color w:val="000000"/>
        </w:rPr>
        <w:t>Oferta na</w:t>
      </w:r>
      <w:r w:rsidRPr="00BD3000">
        <w:rPr>
          <w:color w:val="000000"/>
        </w:rPr>
        <w:t>:</w:t>
      </w:r>
    </w:p>
    <w:p w:rsidR="00822810" w:rsidRDefault="00822810" w:rsidP="00994F6A">
      <w:pPr>
        <w:jc w:val="center"/>
        <w:rPr>
          <w:b/>
        </w:rPr>
      </w:pPr>
      <w:r w:rsidRPr="00822810">
        <w:rPr>
          <w:b/>
        </w:rPr>
        <w:t>„Termomodernizacja budynku Zespołu Szkolno- Przedszkolnego w Dulczy Wielkiej”</w:t>
      </w:r>
    </w:p>
    <w:p w:rsidR="007A398A" w:rsidRPr="00BD3000" w:rsidRDefault="007A398A" w:rsidP="00994F6A">
      <w:pPr>
        <w:jc w:val="center"/>
        <w:rPr>
          <w:b/>
          <w:color w:val="000000"/>
          <w:shd w:val="clear" w:color="auto" w:fill="FFFF00"/>
        </w:rPr>
      </w:pPr>
      <w:r w:rsidRPr="00BD3000">
        <w:rPr>
          <w:b/>
          <w:color w:val="000000"/>
          <w:shd w:val="clear" w:color="auto" w:fill="FFFF00"/>
        </w:rPr>
        <w:t xml:space="preserve">Nie otwierać przed </w:t>
      </w:r>
      <w:r w:rsidR="00822810">
        <w:rPr>
          <w:b/>
          <w:color w:val="000000"/>
          <w:shd w:val="clear" w:color="auto" w:fill="FFFF00"/>
        </w:rPr>
        <w:t>15.03</w:t>
      </w:r>
      <w:r w:rsidR="00B2670F">
        <w:rPr>
          <w:b/>
          <w:color w:val="000000"/>
          <w:shd w:val="clear" w:color="auto" w:fill="FFFF00"/>
        </w:rPr>
        <w:t>.2017</w:t>
      </w:r>
      <w:r w:rsidRPr="004D5578">
        <w:rPr>
          <w:b/>
          <w:color w:val="FF0000"/>
          <w:shd w:val="clear" w:color="auto" w:fill="FFFF00"/>
        </w:rPr>
        <w:t xml:space="preserve"> </w:t>
      </w:r>
      <w:r w:rsidR="00B2670F">
        <w:rPr>
          <w:b/>
          <w:color w:val="000000"/>
          <w:shd w:val="clear" w:color="auto" w:fill="FFFF00"/>
        </w:rPr>
        <w:t>r. godz. 10:15</w:t>
      </w:r>
      <w:r w:rsidRPr="00BD3000">
        <w:rPr>
          <w:b/>
          <w:color w:val="000000"/>
          <w:shd w:val="clear" w:color="auto" w:fill="FFFF00"/>
        </w:rPr>
        <w:t>.</w:t>
      </w:r>
    </w:p>
    <w:p w:rsidR="00DE2765" w:rsidRDefault="00DE2765" w:rsidP="001447CC">
      <w:pPr>
        <w:spacing w:after="0" w:line="240" w:lineRule="auto"/>
      </w:pPr>
    </w:p>
    <w:p w:rsidR="00342A62" w:rsidRDefault="001447CC" w:rsidP="00994F6A">
      <w:pPr>
        <w:pStyle w:val="Akapitzlist"/>
        <w:numPr>
          <w:ilvl w:val="1"/>
          <w:numId w:val="2"/>
        </w:numPr>
        <w:spacing w:after="0" w:line="240" w:lineRule="auto"/>
        <w:jc w:val="both"/>
      </w:pPr>
      <w:r>
        <w:t>Przed upływem terminu składania ofert, Wykonawca może wprowadzić zmiany do złożonej oferty lub wycofać ofertę. Oświadczenia o wprowadzonych zmianach lub wycofaniu oferty powinny być doręczone Zamawiającemu na piśmie pod rygorem nieważności przed upływem terminu składania ofert. Oświadczenia powinny być opakowane tak, jak oferta, a opakowanie powinno zawierać odpowiednio dodatkowe oznaczenie wyrazem: "ZMIANA" lub "WYCOFANIE".</w:t>
      </w:r>
    </w:p>
    <w:p w:rsidR="00342A62" w:rsidRDefault="00342A62" w:rsidP="00C80095">
      <w:pPr>
        <w:pStyle w:val="Akapitzlist"/>
        <w:spacing w:after="0" w:line="240" w:lineRule="auto"/>
      </w:pPr>
    </w:p>
    <w:p w:rsidR="00342A62" w:rsidRDefault="00DD2121" w:rsidP="00F315A3">
      <w:pPr>
        <w:pStyle w:val="Akapitzlist"/>
        <w:numPr>
          <w:ilvl w:val="0"/>
          <w:numId w:val="2"/>
        </w:numPr>
        <w:spacing w:after="0" w:line="240" w:lineRule="auto"/>
      </w:pPr>
      <w:r w:rsidRPr="00F315A3">
        <w:rPr>
          <w:rFonts w:ascii="Arial" w:hAnsi="Arial" w:cs="Arial"/>
          <w:b/>
          <w:bCs/>
          <w:sz w:val="20"/>
          <w:szCs w:val="20"/>
          <w:lang w:eastAsia="pl-PL"/>
        </w:rPr>
        <w:t xml:space="preserve">MIEJSCE ORAZ TERMIN SKŁADANIA I </w:t>
      </w:r>
      <w:r w:rsidR="00531BD2">
        <w:rPr>
          <w:rFonts w:ascii="Arial" w:hAnsi="Arial" w:cs="Arial"/>
          <w:b/>
          <w:bCs/>
          <w:sz w:val="20"/>
          <w:szCs w:val="20"/>
          <w:lang w:eastAsia="pl-PL"/>
        </w:rPr>
        <w:t>OTWARCIA OFERT</w:t>
      </w:r>
    </w:p>
    <w:p w:rsidR="00342A62" w:rsidRDefault="00342A62" w:rsidP="00C80095">
      <w:pPr>
        <w:pStyle w:val="Akapitzlist"/>
        <w:spacing w:after="0" w:line="240" w:lineRule="auto"/>
      </w:pPr>
    </w:p>
    <w:p w:rsidR="00F315A3" w:rsidRDefault="00F315A3" w:rsidP="00994F6A">
      <w:pPr>
        <w:pStyle w:val="Akapitzlist"/>
        <w:numPr>
          <w:ilvl w:val="1"/>
          <w:numId w:val="2"/>
        </w:numPr>
        <w:spacing w:after="0" w:line="240" w:lineRule="auto"/>
        <w:jc w:val="both"/>
        <w:rPr>
          <w:b/>
        </w:rPr>
      </w:pPr>
      <w:r w:rsidRPr="00994F6A">
        <w:rPr>
          <w:b/>
        </w:rPr>
        <w:t xml:space="preserve">Oferty należy składać w terminie do dnia </w:t>
      </w:r>
      <w:r w:rsidR="00822810" w:rsidRPr="00822810">
        <w:rPr>
          <w:b/>
          <w:highlight w:val="yellow"/>
        </w:rPr>
        <w:t>15.03</w:t>
      </w:r>
      <w:r w:rsidR="00F8431A" w:rsidRPr="00F8431A">
        <w:rPr>
          <w:b/>
          <w:highlight w:val="yellow"/>
        </w:rPr>
        <w:t>.2017</w:t>
      </w:r>
      <w:r w:rsidRPr="00F8431A">
        <w:rPr>
          <w:b/>
          <w:color w:val="FF0000"/>
          <w:highlight w:val="yellow"/>
        </w:rPr>
        <w:t xml:space="preserve"> </w:t>
      </w:r>
      <w:r w:rsidRPr="00F8431A">
        <w:rPr>
          <w:b/>
          <w:highlight w:val="yellow"/>
        </w:rPr>
        <w:t>r.</w:t>
      </w:r>
      <w:r w:rsidRPr="00994F6A">
        <w:rPr>
          <w:b/>
        </w:rPr>
        <w:t xml:space="preserve">  do godziny </w:t>
      </w:r>
      <w:r w:rsidR="00944F47" w:rsidRPr="00994F6A">
        <w:rPr>
          <w:b/>
        </w:rPr>
        <w:t>10:00</w:t>
      </w:r>
      <w:r w:rsidRPr="00994F6A">
        <w:rPr>
          <w:b/>
        </w:rPr>
        <w:t xml:space="preserve"> w siedzibie Zamawiającego tj. Urząd Miejski w Radomyślu Wielkim ul. Rynek 32, 39-310 Radomyśl Wielki - pokój nr 2. </w:t>
      </w:r>
    </w:p>
    <w:p w:rsidR="00611DC0" w:rsidRPr="00994F6A" w:rsidRDefault="00611DC0" w:rsidP="00611DC0">
      <w:pPr>
        <w:pStyle w:val="Akapitzlist"/>
        <w:spacing w:after="0" w:line="240" w:lineRule="auto"/>
        <w:jc w:val="both"/>
        <w:rPr>
          <w:b/>
        </w:rPr>
      </w:pPr>
    </w:p>
    <w:p w:rsidR="00F315A3" w:rsidRDefault="00F315A3" w:rsidP="00E94ADD">
      <w:pPr>
        <w:pStyle w:val="Akapitzlist"/>
        <w:numPr>
          <w:ilvl w:val="1"/>
          <w:numId w:val="2"/>
        </w:numPr>
        <w:spacing w:after="0" w:line="240" w:lineRule="auto"/>
      </w:pPr>
      <w:r>
        <w:t>Jeżeli oferta Wykonawcy nie będzie oznaczona w wymagany sposób, Zamawiający nie ponosi żadnej odpowiedzialności za nieterminowe wpłynięcie oferty. Zamawiający nie ponosi odpowiedzialności za nieterminowe złożenie oferty w szczególności w sytuacji, gdy oferta nie zostanie dostarczona w wymaganym terminie do wskazanego pokoju.</w:t>
      </w:r>
    </w:p>
    <w:p w:rsidR="00611DC0" w:rsidRDefault="00611DC0" w:rsidP="00611DC0">
      <w:pPr>
        <w:spacing w:after="0" w:line="240" w:lineRule="auto"/>
      </w:pPr>
    </w:p>
    <w:p w:rsidR="00F315A3" w:rsidRPr="00994F6A" w:rsidRDefault="00F315A3" w:rsidP="00994F6A">
      <w:pPr>
        <w:pStyle w:val="Akapitzlist"/>
        <w:numPr>
          <w:ilvl w:val="1"/>
          <w:numId w:val="2"/>
        </w:numPr>
        <w:spacing w:after="0" w:line="240" w:lineRule="auto"/>
        <w:jc w:val="both"/>
        <w:rPr>
          <w:b/>
        </w:rPr>
      </w:pPr>
      <w:r w:rsidRPr="00994F6A">
        <w:rPr>
          <w:b/>
        </w:rPr>
        <w:t xml:space="preserve">Otwarcie ofert jest jawne i nastąpi tego samego dnia </w:t>
      </w:r>
      <w:r w:rsidR="00822810" w:rsidRPr="00822810">
        <w:rPr>
          <w:b/>
          <w:highlight w:val="yellow"/>
        </w:rPr>
        <w:t>15.03</w:t>
      </w:r>
      <w:r w:rsidR="00F8431A" w:rsidRPr="00F8431A">
        <w:rPr>
          <w:b/>
          <w:highlight w:val="yellow"/>
        </w:rPr>
        <w:t>.2017</w:t>
      </w:r>
      <w:r w:rsidR="00994F6A" w:rsidRPr="00F8431A">
        <w:rPr>
          <w:b/>
          <w:color w:val="FF0000"/>
          <w:highlight w:val="yellow"/>
        </w:rPr>
        <w:t xml:space="preserve"> </w:t>
      </w:r>
      <w:r w:rsidR="00FB08A0" w:rsidRPr="00F8431A">
        <w:rPr>
          <w:b/>
          <w:highlight w:val="yellow"/>
        </w:rPr>
        <w:t>r</w:t>
      </w:r>
      <w:r w:rsidR="00F8431A">
        <w:rPr>
          <w:b/>
        </w:rPr>
        <w:t>. o godzinie 10:15</w:t>
      </w:r>
      <w:r w:rsidRPr="00994F6A">
        <w:rPr>
          <w:b/>
        </w:rPr>
        <w:t xml:space="preserve"> w pok. 25 (sala narad) w Urzędzie Miejskim w Radomyślu Wielkim ul. Rynek 32, 39-310 Radomyśl Wielki.</w:t>
      </w:r>
    </w:p>
    <w:p w:rsidR="00611DC0" w:rsidRDefault="00611DC0" w:rsidP="00611DC0">
      <w:pPr>
        <w:pStyle w:val="Akapitzlist"/>
        <w:jc w:val="both"/>
      </w:pPr>
    </w:p>
    <w:p w:rsidR="00C51240" w:rsidRPr="00C51240" w:rsidRDefault="00C51240" w:rsidP="00994F6A">
      <w:pPr>
        <w:pStyle w:val="Akapitzlist"/>
        <w:numPr>
          <w:ilvl w:val="1"/>
          <w:numId w:val="2"/>
        </w:numPr>
        <w:jc w:val="both"/>
      </w:pPr>
      <w:r w:rsidRPr="00C51240">
        <w:t>W postępowaniu o udzielenie zamówienia o wartości mniejszej niż kwoty określone w przepisach wydan</w:t>
      </w:r>
      <w:r>
        <w:t>ych na podstawie art. 11 ust. 8 PZP Z</w:t>
      </w:r>
      <w:r w:rsidRPr="00C51240">
        <w:t xml:space="preserve">amawiający niezwłocznie zwraca ofertę, która została złożona po terminie. </w:t>
      </w:r>
    </w:p>
    <w:p w:rsidR="00611DC0" w:rsidRDefault="00611DC0" w:rsidP="00611DC0">
      <w:pPr>
        <w:pStyle w:val="Akapitzlist"/>
        <w:spacing w:after="0" w:line="240" w:lineRule="auto"/>
        <w:jc w:val="both"/>
      </w:pPr>
    </w:p>
    <w:p w:rsidR="00704659" w:rsidRDefault="00F315A3" w:rsidP="00994F6A">
      <w:pPr>
        <w:pStyle w:val="Akapitzlist"/>
        <w:numPr>
          <w:ilvl w:val="1"/>
          <w:numId w:val="2"/>
        </w:numPr>
        <w:spacing w:after="0" w:line="240" w:lineRule="auto"/>
        <w:jc w:val="both"/>
      </w:pPr>
      <w:r>
        <w:t>Podczas otwarcia ofert Zamawiający poda nazwy (firmy) oraz adresy Wykonawców, a także informacje wskazane w art. 86 ust. 4 p.z.p., jeżeli ich podanie przez Wykonawców było wymagane.</w:t>
      </w:r>
    </w:p>
    <w:p w:rsidR="00611DC0" w:rsidRDefault="00611DC0" w:rsidP="00611DC0">
      <w:pPr>
        <w:pStyle w:val="Akapitzlist"/>
        <w:spacing w:after="0" w:line="240" w:lineRule="auto"/>
        <w:jc w:val="both"/>
      </w:pPr>
    </w:p>
    <w:p w:rsidR="00704659" w:rsidRDefault="00F315A3" w:rsidP="00994F6A">
      <w:pPr>
        <w:pStyle w:val="Akapitzlist"/>
        <w:numPr>
          <w:ilvl w:val="1"/>
          <w:numId w:val="2"/>
        </w:numPr>
        <w:spacing w:after="0" w:line="240" w:lineRule="auto"/>
        <w:jc w:val="both"/>
      </w:pPr>
      <w:r>
        <w:t>Bezpośrednio przed otwarciem ofert Zamawiający poda kwotę, jaką zamierza przeznaczyć na sfinansowanie zamówienia.</w:t>
      </w:r>
    </w:p>
    <w:p w:rsidR="00611DC0" w:rsidRDefault="00611DC0" w:rsidP="00611DC0">
      <w:pPr>
        <w:pStyle w:val="Akapitzlist"/>
        <w:spacing w:after="0" w:line="240" w:lineRule="auto"/>
        <w:jc w:val="both"/>
      </w:pPr>
    </w:p>
    <w:p w:rsidR="00704659" w:rsidRDefault="00F315A3" w:rsidP="00994F6A">
      <w:pPr>
        <w:pStyle w:val="Akapitzlist"/>
        <w:numPr>
          <w:ilvl w:val="1"/>
          <w:numId w:val="2"/>
        </w:numPr>
        <w:spacing w:after="0" w:line="240" w:lineRule="auto"/>
        <w:jc w:val="both"/>
      </w:pPr>
      <w:r>
        <w:t>Niezwłocznie po otwarciu ofert Zamawiający zamieści na stronie internetowej informacje dotyczące :</w:t>
      </w:r>
    </w:p>
    <w:p w:rsidR="00704659" w:rsidRDefault="00F315A3" w:rsidP="00994F6A">
      <w:pPr>
        <w:pStyle w:val="Akapitzlist"/>
        <w:numPr>
          <w:ilvl w:val="0"/>
          <w:numId w:val="18"/>
        </w:numPr>
        <w:spacing w:after="0" w:line="240" w:lineRule="auto"/>
        <w:jc w:val="both"/>
      </w:pPr>
      <w:r>
        <w:t>kwoty, jaką zamierza przeznaczyć na sfinansowanie zamówienia;</w:t>
      </w:r>
    </w:p>
    <w:p w:rsidR="00704659" w:rsidRDefault="00F315A3" w:rsidP="00994F6A">
      <w:pPr>
        <w:pStyle w:val="Akapitzlist"/>
        <w:numPr>
          <w:ilvl w:val="0"/>
          <w:numId w:val="18"/>
        </w:numPr>
        <w:spacing w:after="0" w:line="240" w:lineRule="auto"/>
        <w:jc w:val="both"/>
      </w:pPr>
      <w:r>
        <w:t>firm oraz adresów Wykonawców, którzy złożyli oferty w terminie;</w:t>
      </w:r>
    </w:p>
    <w:p w:rsidR="00342A62" w:rsidRDefault="00F315A3" w:rsidP="00994F6A">
      <w:pPr>
        <w:pStyle w:val="Akapitzlist"/>
        <w:numPr>
          <w:ilvl w:val="0"/>
          <w:numId w:val="18"/>
        </w:numPr>
        <w:spacing w:after="0" w:line="240" w:lineRule="auto"/>
        <w:jc w:val="both"/>
      </w:pPr>
      <w:r>
        <w:t>ceny, terminu wykonania zamówienia, okresu gwarancji i warunków płatności zawartych w ofertach.</w:t>
      </w:r>
    </w:p>
    <w:p w:rsidR="00342A62" w:rsidRDefault="00342A62" w:rsidP="00D2511F">
      <w:pPr>
        <w:spacing w:after="0" w:line="240" w:lineRule="auto"/>
      </w:pPr>
    </w:p>
    <w:p w:rsidR="00342A62" w:rsidRDefault="00342A62" w:rsidP="00C80095">
      <w:pPr>
        <w:pStyle w:val="Akapitzlist"/>
        <w:spacing w:after="0" w:line="240" w:lineRule="auto"/>
      </w:pPr>
    </w:p>
    <w:p w:rsidR="00342A62" w:rsidRDefault="00A569D0" w:rsidP="00D2511F">
      <w:pPr>
        <w:pStyle w:val="Akapitzlist"/>
        <w:numPr>
          <w:ilvl w:val="0"/>
          <w:numId w:val="2"/>
        </w:numPr>
        <w:spacing w:after="0" w:line="240" w:lineRule="auto"/>
      </w:pPr>
      <w:r w:rsidRPr="00D2511F">
        <w:rPr>
          <w:rFonts w:ascii="Arial" w:hAnsi="Arial" w:cs="Arial"/>
          <w:b/>
          <w:bCs/>
          <w:sz w:val="20"/>
          <w:szCs w:val="20"/>
          <w:lang w:eastAsia="pl-PL"/>
        </w:rPr>
        <w:t>OPIS SPOSOBU OBLICZENIA CENY OFERTY</w:t>
      </w:r>
    </w:p>
    <w:p w:rsidR="00D2511F" w:rsidRPr="00D2511F" w:rsidRDefault="00D2511F" w:rsidP="00D2511F"/>
    <w:p w:rsidR="00D2511F" w:rsidRDefault="00D2511F" w:rsidP="00C25D38">
      <w:pPr>
        <w:pStyle w:val="Akapitzlist"/>
        <w:numPr>
          <w:ilvl w:val="1"/>
          <w:numId w:val="2"/>
        </w:numPr>
        <w:jc w:val="both"/>
      </w:pPr>
      <w:r w:rsidRPr="00D2511F">
        <w:t>Cena oferty uwzględnia wszystkie zobowiązania, musi być podana w PLN cyfrowo i słownie z wyodrębnieniem należnego podatku VAT.</w:t>
      </w:r>
    </w:p>
    <w:p w:rsidR="00611DC0" w:rsidRDefault="00611DC0" w:rsidP="00611DC0">
      <w:pPr>
        <w:pStyle w:val="Akapitzlist"/>
        <w:jc w:val="both"/>
        <w:rPr>
          <w:color w:val="FF0000"/>
        </w:rPr>
      </w:pPr>
    </w:p>
    <w:p w:rsidR="001C6C3E" w:rsidRDefault="00327CA0" w:rsidP="001C6C3E">
      <w:pPr>
        <w:pStyle w:val="Akapitzlist"/>
        <w:numPr>
          <w:ilvl w:val="1"/>
          <w:numId w:val="2"/>
        </w:numPr>
        <w:jc w:val="both"/>
      </w:pPr>
      <w:r w:rsidRPr="00327CA0">
        <w:t xml:space="preserve">Ceny jednostkowe należy wypełnić według załączonych wzorów kosztorysów ofertowych stanowiących </w:t>
      </w:r>
      <w:r w:rsidRPr="00DB1C1E">
        <w:t>Rozdz</w:t>
      </w:r>
      <w:r w:rsidR="001C6C3E" w:rsidRPr="00DB1C1E">
        <w:t>iał III.1</w:t>
      </w:r>
      <w:r w:rsidR="00DB1C1E">
        <w:t xml:space="preserve"> (dotyczy części nr 1)</w:t>
      </w:r>
      <w:r w:rsidR="001C6C3E" w:rsidRPr="00DB1C1E">
        <w:t>, III.2</w:t>
      </w:r>
      <w:r w:rsidR="00DB1C1E">
        <w:t xml:space="preserve"> (dotyczy części nr 2)</w:t>
      </w:r>
      <w:r w:rsidR="001C6C3E" w:rsidRPr="00DB1C1E">
        <w:t>, III.3</w:t>
      </w:r>
      <w:r w:rsidR="00DB1C1E">
        <w:t xml:space="preserve"> (dotyczy części nr 3)</w:t>
      </w:r>
      <w:r w:rsidR="001C6C3E" w:rsidRPr="00DB1C1E">
        <w:t>, III.4</w:t>
      </w:r>
      <w:r w:rsidR="00DB1C1E">
        <w:t xml:space="preserve"> (dotyczy części nr 4)</w:t>
      </w:r>
      <w:r w:rsidR="001C6C3E" w:rsidRPr="00DB1C1E">
        <w:t xml:space="preserve"> </w:t>
      </w:r>
      <w:r w:rsidRPr="00327CA0">
        <w:t>specyfikacji. Wartość poszczególnych pozycji należy obliczyć jako iloczyn ceny jednostkowej netto i ilości jednostek. Wartość zada</w:t>
      </w:r>
      <w:r w:rsidR="001348CF">
        <w:t>nia</w:t>
      </w:r>
      <w:r w:rsidRPr="00327CA0">
        <w:t xml:space="preserve"> należy obliczyć jako sumę wartości netto pozycji kosztorysu ofertowego. Do wyliczon</w:t>
      </w:r>
      <w:r w:rsidR="001348CF">
        <w:t>ej</w:t>
      </w:r>
      <w:r w:rsidRPr="00327CA0">
        <w:t xml:space="preserve"> </w:t>
      </w:r>
      <w:r w:rsidR="00BA49D6">
        <w:t>wartości</w:t>
      </w:r>
      <w:r w:rsidRPr="00327CA0">
        <w:t xml:space="preserve"> netto należy doliczyć obowiązujący podatek VAT. </w:t>
      </w:r>
    </w:p>
    <w:p w:rsidR="009637A8" w:rsidRPr="009637A8" w:rsidRDefault="00D2511F" w:rsidP="009637A8">
      <w:pPr>
        <w:pStyle w:val="Akapitzlist"/>
        <w:numPr>
          <w:ilvl w:val="1"/>
          <w:numId w:val="2"/>
        </w:numPr>
        <w:spacing w:line="360" w:lineRule="auto"/>
        <w:jc w:val="both"/>
      </w:pPr>
      <w:r w:rsidRPr="00D2511F">
        <w:t>Ceny jednostkowe i cenę oferty należy podać w zaokrągleniu do 1 grosza.</w:t>
      </w:r>
    </w:p>
    <w:p w:rsidR="00611DC0" w:rsidRDefault="00D2511F" w:rsidP="009637A8">
      <w:pPr>
        <w:pStyle w:val="Akapitzlist"/>
        <w:numPr>
          <w:ilvl w:val="1"/>
          <w:numId w:val="2"/>
        </w:numPr>
        <w:spacing w:line="360" w:lineRule="auto"/>
        <w:jc w:val="both"/>
      </w:pPr>
      <w:r w:rsidRPr="00B629A2">
        <w:t>Ceny jednostkowe określone przez wykonawcę zostaną ustalone na okres ważności umowy  i nie będą podlegały zmianom.</w:t>
      </w:r>
    </w:p>
    <w:p w:rsidR="00611DC0" w:rsidRDefault="00D2511F" w:rsidP="00611DC0">
      <w:pPr>
        <w:pStyle w:val="Akapitzlist"/>
        <w:numPr>
          <w:ilvl w:val="1"/>
          <w:numId w:val="2"/>
        </w:numPr>
        <w:ind w:left="714" w:hanging="357"/>
        <w:contextualSpacing w:val="0"/>
        <w:jc w:val="both"/>
      </w:pPr>
      <w:r w:rsidRPr="00D2511F">
        <w:t>Wszelkie rozliczenia dotyczące zamówienia będą dokonywane w PLN.</w:t>
      </w:r>
    </w:p>
    <w:p w:rsidR="005C0EDE" w:rsidRDefault="00D2511F" w:rsidP="00611DC0">
      <w:pPr>
        <w:pStyle w:val="Akapitzlist"/>
        <w:numPr>
          <w:ilvl w:val="1"/>
          <w:numId w:val="2"/>
        </w:numPr>
        <w:ind w:left="714" w:hanging="357"/>
        <w:contextualSpacing w:val="0"/>
        <w:jc w:val="both"/>
      </w:pPr>
      <w:r w:rsidRPr="00D2511F">
        <w:t>Wynagrodzenie wykonawcy będzie wynagrodzeniem kosztorysowym.</w:t>
      </w:r>
    </w:p>
    <w:p w:rsidR="00B43F78" w:rsidRDefault="005C0EDE" w:rsidP="00611DC0">
      <w:pPr>
        <w:pStyle w:val="Akapitzlist"/>
        <w:numPr>
          <w:ilvl w:val="1"/>
          <w:numId w:val="2"/>
        </w:numPr>
        <w:ind w:left="714" w:hanging="357"/>
        <w:contextualSpacing w:val="0"/>
        <w:jc w:val="both"/>
      </w:pPr>
      <w:r>
        <w:t>Zamawiający nie przewiduje rozliczeń w walutach obcych.</w:t>
      </w:r>
    </w:p>
    <w:p w:rsidR="00B43F78" w:rsidRDefault="00B43F78" w:rsidP="00611DC0">
      <w:pPr>
        <w:pStyle w:val="Akapitzlist"/>
        <w:numPr>
          <w:ilvl w:val="1"/>
          <w:numId w:val="2"/>
        </w:numPr>
        <w:ind w:left="714" w:hanging="357"/>
        <w:contextualSpacing w:val="0"/>
        <w:jc w:val="both"/>
      </w:pPr>
      <w:r>
        <w:t xml:space="preserve">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t>
      </w:r>
    </w:p>
    <w:p w:rsidR="00611DC0" w:rsidRDefault="00B43F78" w:rsidP="00611DC0">
      <w:pPr>
        <w:pStyle w:val="Akapitzlist"/>
        <w:jc w:val="both"/>
      </w:pPr>
      <w:r w:rsidRPr="00B43F78">
        <w:rPr>
          <w:b/>
        </w:rPr>
        <w:t>UWAGA:</w:t>
      </w:r>
      <w:r>
        <w:t xml:space="preserve"> Wykonawca, składając ofertę, informuje Zamawiającego, czy wybór oferty będzie prowadzić do powstania u zamawiającego obowiązku podatkowego, wskazując nazwę (rodzaj) towaru lub usługi, których dostawa lub świadczenie będzie prowadzić do jego powstania, oraz wskazuje ich wartość bez kwoty podatku. </w:t>
      </w:r>
    </w:p>
    <w:p w:rsidR="009637A8" w:rsidRDefault="009637A8" w:rsidP="00611DC0">
      <w:pPr>
        <w:pStyle w:val="Akapitzlist"/>
        <w:jc w:val="both"/>
      </w:pPr>
    </w:p>
    <w:p w:rsidR="00D2511F" w:rsidRDefault="00B43F78" w:rsidP="00611DC0">
      <w:pPr>
        <w:pStyle w:val="Akapitzlist"/>
        <w:numPr>
          <w:ilvl w:val="1"/>
          <w:numId w:val="2"/>
        </w:numPr>
        <w:ind w:left="714" w:hanging="357"/>
        <w:contextualSpacing w:val="0"/>
        <w:jc w:val="both"/>
      </w:pPr>
      <w:r>
        <w:t>Wzór formularza ofertowego został opracowany przy założeniu, iż wybór oferty nie będzie prowadzić do powstania u Zamawiającego obowiązku podatkowego w zakresie podatku VAT. W przypadku, gdy wykonawca zobowiązany jest złożyć oświadczenie o innej treści, to winien odpowiednio zmodyfikować treść formularza.</w:t>
      </w:r>
    </w:p>
    <w:p w:rsidR="00B43F78" w:rsidRDefault="00B43F78" w:rsidP="00B43F78"/>
    <w:p w:rsidR="00B43F78" w:rsidRDefault="00A569D0" w:rsidP="00F80480">
      <w:pPr>
        <w:pStyle w:val="Akapitzlist"/>
        <w:numPr>
          <w:ilvl w:val="0"/>
          <w:numId w:val="2"/>
        </w:numPr>
      </w:pPr>
      <w:r w:rsidRPr="00F80480">
        <w:rPr>
          <w:rFonts w:ascii="Arial" w:hAnsi="Arial" w:cs="Arial"/>
          <w:b/>
          <w:bCs/>
          <w:sz w:val="20"/>
          <w:szCs w:val="20"/>
          <w:lang w:eastAsia="pl-PL"/>
        </w:rPr>
        <w:t>KRYTERIA WYBORU I SPOSÓB OCENY OFERT ORAZ UDZIELENIE ZAMÓWIENIA</w:t>
      </w:r>
    </w:p>
    <w:p w:rsidR="00D2511F" w:rsidRDefault="00D2511F" w:rsidP="00C80095">
      <w:pPr>
        <w:pStyle w:val="Akapitzlist"/>
        <w:spacing w:after="0" w:line="240" w:lineRule="auto"/>
      </w:pPr>
    </w:p>
    <w:p w:rsidR="005C7C16" w:rsidRDefault="00073A4A" w:rsidP="00A569D0">
      <w:pPr>
        <w:pStyle w:val="Akapitzlist"/>
        <w:numPr>
          <w:ilvl w:val="1"/>
          <w:numId w:val="2"/>
        </w:numPr>
        <w:spacing w:after="0" w:line="240" w:lineRule="auto"/>
        <w:jc w:val="both"/>
      </w:pPr>
      <w:r>
        <w:t>Zamawiający dokona oceny spełniania przez Wykonawców warunków udziału  w postępowaniu</w:t>
      </w:r>
      <w:r w:rsidR="005C7C16">
        <w:t xml:space="preserve"> </w:t>
      </w:r>
      <w:r>
        <w:t>i wykluczy z ubiegania się o udzielenie zamówienia Wykonawców, którzy  podlegają wykluczeniu</w:t>
      </w:r>
      <w:r w:rsidR="005C7C16">
        <w:t xml:space="preserve"> </w:t>
      </w:r>
      <w:r>
        <w:t xml:space="preserve">na podstawie </w:t>
      </w:r>
      <w:r w:rsidRPr="00C25D38">
        <w:t>art. 24 ust.1</w:t>
      </w:r>
      <w:r w:rsidR="00C25D38" w:rsidRPr="00C25D38">
        <w:t xml:space="preserve"> i ust. 5 pkt 1 </w:t>
      </w:r>
      <w:r>
        <w:t>ustawy P</w:t>
      </w:r>
      <w:r w:rsidR="00C25D38">
        <w:t>ZP</w:t>
      </w:r>
      <w:r>
        <w:t>.</w:t>
      </w:r>
    </w:p>
    <w:p w:rsidR="00611DC0" w:rsidRDefault="00611DC0" w:rsidP="00A569D0">
      <w:pPr>
        <w:pStyle w:val="Akapitzlist"/>
        <w:spacing w:after="0" w:line="240" w:lineRule="auto"/>
        <w:jc w:val="both"/>
      </w:pPr>
    </w:p>
    <w:p w:rsidR="005C7C16" w:rsidRDefault="00073A4A" w:rsidP="00A569D0">
      <w:pPr>
        <w:pStyle w:val="Akapitzlist"/>
        <w:numPr>
          <w:ilvl w:val="1"/>
          <w:numId w:val="2"/>
        </w:numPr>
        <w:spacing w:after="0" w:line="240" w:lineRule="auto"/>
        <w:jc w:val="both"/>
      </w:pPr>
      <w:r>
        <w:t>W toku badania i oceny ofert Zamawiający może żądać od Wykonawców wyjaśnień dotyczących</w:t>
      </w:r>
      <w:r w:rsidR="005C7C16">
        <w:t xml:space="preserve"> </w:t>
      </w:r>
      <w:r>
        <w:t>treści złożonych ofert.</w:t>
      </w:r>
    </w:p>
    <w:p w:rsidR="00611DC0" w:rsidRDefault="00611DC0" w:rsidP="00A569D0">
      <w:pPr>
        <w:pStyle w:val="Akapitzlist"/>
        <w:spacing w:after="0" w:line="240" w:lineRule="auto"/>
        <w:jc w:val="both"/>
      </w:pPr>
    </w:p>
    <w:p w:rsidR="005C7C16" w:rsidRDefault="00073A4A" w:rsidP="00A569D0">
      <w:pPr>
        <w:pStyle w:val="Akapitzlist"/>
        <w:numPr>
          <w:ilvl w:val="1"/>
          <w:numId w:val="2"/>
        </w:numPr>
        <w:spacing w:after="0" w:line="240" w:lineRule="auto"/>
        <w:jc w:val="both"/>
      </w:pPr>
      <w:r>
        <w:t>Zamawiający poprawi w  ofercie:</w:t>
      </w:r>
    </w:p>
    <w:p w:rsidR="005C7C16" w:rsidRDefault="00073A4A" w:rsidP="00A569D0">
      <w:pPr>
        <w:pStyle w:val="Akapitzlist"/>
        <w:numPr>
          <w:ilvl w:val="0"/>
          <w:numId w:val="19"/>
        </w:numPr>
        <w:spacing w:after="0" w:line="240" w:lineRule="auto"/>
        <w:jc w:val="both"/>
      </w:pPr>
      <w:r>
        <w:t>oczywiste omyłki pisarskie,</w:t>
      </w:r>
    </w:p>
    <w:p w:rsidR="005C7C16" w:rsidRDefault="00073A4A" w:rsidP="00A569D0">
      <w:pPr>
        <w:pStyle w:val="Akapitzlist"/>
        <w:numPr>
          <w:ilvl w:val="0"/>
          <w:numId w:val="19"/>
        </w:numPr>
        <w:spacing w:after="0" w:line="240" w:lineRule="auto"/>
        <w:jc w:val="both"/>
      </w:pPr>
      <w:r>
        <w:t>oczywiste omyłki rachunkowe z uwzględnieniem konsekwencji rachunkowych dokonanych poprawek,</w:t>
      </w:r>
    </w:p>
    <w:p w:rsidR="00073A4A" w:rsidRDefault="00073A4A" w:rsidP="00A569D0">
      <w:pPr>
        <w:pStyle w:val="Akapitzlist"/>
        <w:numPr>
          <w:ilvl w:val="0"/>
          <w:numId w:val="19"/>
        </w:numPr>
        <w:spacing w:after="0" w:line="240" w:lineRule="auto"/>
        <w:jc w:val="both"/>
      </w:pPr>
      <w:r>
        <w:t xml:space="preserve">inne omyłki polegające na </w:t>
      </w:r>
      <w:r w:rsidR="005C7C16">
        <w:t>niezgodności oferty z SIWZ, nie</w:t>
      </w:r>
      <w:r>
        <w:t>powodujące istotnych zmian w</w:t>
      </w:r>
    </w:p>
    <w:p w:rsidR="00073A4A" w:rsidRDefault="005C7C16" w:rsidP="00A569D0">
      <w:pPr>
        <w:pStyle w:val="Akapitzlist"/>
        <w:spacing w:after="0" w:line="240" w:lineRule="auto"/>
        <w:jc w:val="both"/>
      </w:pPr>
      <w:r>
        <w:t>treści oferty</w:t>
      </w:r>
    </w:p>
    <w:p w:rsidR="00B91085" w:rsidRDefault="005C7C16" w:rsidP="00A569D0">
      <w:pPr>
        <w:pStyle w:val="Akapitzlist"/>
        <w:spacing w:after="0" w:line="240" w:lineRule="auto"/>
        <w:jc w:val="both"/>
      </w:pPr>
      <w:r>
        <w:t xml:space="preserve">- </w:t>
      </w:r>
      <w:r w:rsidRPr="005C7C16">
        <w:t>niezwłocznie zawiadamiając o tym Wykonawcę, którego oferta została poprawiona</w:t>
      </w:r>
      <w:r>
        <w:t>.</w:t>
      </w:r>
    </w:p>
    <w:p w:rsidR="00611DC0" w:rsidRDefault="00611DC0" w:rsidP="00A569D0">
      <w:pPr>
        <w:pStyle w:val="Akapitzlist"/>
        <w:spacing w:after="0" w:line="240" w:lineRule="auto"/>
        <w:jc w:val="both"/>
      </w:pPr>
    </w:p>
    <w:p w:rsidR="00FA0B24" w:rsidRDefault="00073A4A" w:rsidP="00A569D0">
      <w:pPr>
        <w:pStyle w:val="Akapitzlist"/>
        <w:numPr>
          <w:ilvl w:val="1"/>
          <w:numId w:val="2"/>
        </w:numPr>
        <w:spacing w:after="0" w:line="240" w:lineRule="auto"/>
        <w:jc w:val="both"/>
      </w:pPr>
      <w:r>
        <w:t>Zamawiający odrzuci ofertę, jeżeli za</w:t>
      </w:r>
      <w:r w:rsidR="00C762B9">
        <w:t>istnieją okoliczności opisane</w:t>
      </w:r>
      <w:r w:rsidR="00C762B9" w:rsidRPr="00C762B9">
        <w:t xml:space="preserve"> w art</w:t>
      </w:r>
      <w:r w:rsidR="00B91085">
        <w:t>. 89 ust. 1 lub 90 ust. 3 PZP</w:t>
      </w:r>
      <w:r w:rsidR="00FA0B24">
        <w:t>.</w:t>
      </w:r>
    </w:p>
    <w:p w:rsidR="00611DC0" w:rsidRDefault="00611DC0" w:rsidP="00A569D0">
      <w:pPr>
        <w:pStyle w:val="Akapitzlist"/>
        <w:spacing w:after="0" w:line="240" w:lineRule="auto"/>
        <w:jc w:val="both"/>
        <w:rPr>
          <w:b/>
        </w:rPr>
      </w:pPr>
    </w:p>
    <w:p w:rsidR="00FA0B24" w:rsidRPr="003040A6" w:rsidRDefault="00B91085" w:rsidP="00A569D0">
      <w:pPr>
        <w:pStyle w:val="Akapitzlist"/>
        <w:numPr>
          <w:ilvl w:val="1"/>
          <w:numId w:val="2"/>
        </w:numPr>
        <w:spacing w:after="0" w:line="240" w:lineRule="auto"/>
        <w:jc w:val="both"/>
      </w:pPr>
      <w:r w:rsidRPr="003040A6">
        <w:t>Przy dokonywaniu wyboru najkorzystniejszej oferty, Zamawiający będzie się kierował następującymi kryteriami:</w:t>
      </w:r>
    </w:p>
    <w:p w:rsidR="00611DC0" w:rsidRPr="00611DC0" w:rsidRDefault="00611DC0" w:rsidP="00A569D0">
      <w:pPr>
        <w:spacing w:after="0" w:line="240" w:lineRule="auto"/>
        <w:jc w:val="both"/>
        <w:rPr>
          <w:b/>
        </w:rPr>
      </w:pPr>
    </w:p>
    <w:p w:rsidR="00FA0B24" w:rsidRDefault="00B91085" w:rsidP="00A569D0">
      <w:pPr>
        <w:pStyle w:val="Akapitzlist"/>
        <w:numPr>
          <w:ilvl w:val="0"/>
          <w:numId w:val="21"/>
        </w:numPr>
        <w:spacing w:after="0" w:line="240" w:lineRule="auto"/>
        <w:jc w:val="both"/>
        <w:rPr>
          <w:b/>
        </w:rPr>
      </w:pPr>
      <w:r w:rsidRPr="00C25D38">
        <w:rPr>
          <w:b/>
        </w:rPr>
        <w:t>Cena</w:t>
      </w:r>
      <w:r w:rsidR="00207DD6" w:rsidRPr="00C25D38">
        <w:rPr>
          <w:b/>
        </w:rPr>
        <w:t xml:space="preserve"> </w:t>
      </w:r>
      <w:r w:rsidR="000B0051" w:rsidRPr="00C25D38">
        <w:rPr>
          <w:b/>
        </w:rPr>
        <w:t>(C)</w:t>
      </w:r>
      <w:r w:rsidR="00C25D38">
        <w:rPr>
          <w:b/>
        </w:rPr>
        <w:t xml:space="preserve"> – waga kryterium 60 % (</w:t>
      </w:r>
      <w:r w:rsidRPr="00C25D38">
        <w:rPr>
          <w:b/>
        </w:rPr>
        <w:t>max. 60 pkt.)</w:t>
      </w:r>
    </w:p>
    <w:p w:rsidR="00611DC0" w:rsidRPr="00C25D38" w:rsidRDefault="00611DC0" w:rsidP="00A569D0">
      <w:pPr>
        <w:pStyle w:val="Akapitzlist"/>
        <w:spacing w:after="0" w:line="240" w:lineRule="auto"/>
        <w:ind w:left="1080"/>
        <w:jc w:val="both"/>
        <w:rPr>
          <w:b/>
        </w:rPr>
      </w:pPr>
    </w:p>
    <w:p w:rsidR="00FA0B24" w:rsidRDefault="00B91085" w:rsidP="00A569D0">
      <w:pPr>
        <w:pStyle w:val="Akapitzlist"/>
        <w:numPr>
          <w:ilvl w:val="0"/>
          <w:numId w:val="21"/>
        </w:numPr>
        <w:spacing w:after="0" w:line="240" w:lineRule="auto"/>
        <w:jc w:val="both"/>
        <w:rPr>
          <w:b/>
        </w:rPr>
      </w:pPr>
      <w:r w:rsidRPr="00C25D38">
        <w:rPr>
          <w:b/>
        </w:rPr>
        <w:t xml:space="preserve">Okres gwarancji </w:t>
      </w:r>
      <w:r w:rsidR="00C25D38">
        <w:rPr>
          <w:b/>
        </w:rPr>
        <w:t xml:space="preserve">i rękojmi za wady </w:t>
      </w:r>
      <w:r w:rsidR="000B0051" w:rsidRPr="00C25D38">
        <w:rPr>
          <w:b/>
        </w:rPr>
        <w:t xml:space="preserve">(G) </w:t>
      </w:r>
      <w:r w:rsidRPr="00C25D38">
        <w:rPr>
          <w:b/>
        </w:rPr>
        <w:t xml:space="preserve">– waga kryterium </w:t>
      </w:r>
      <w:r w:rsidR="00B629A2">
        <w:rPr>
          <w:b/>
        </w:rPr>
        <w:t>4</w:t>
      </w:r>
      <w:r w:rsidRPr="00C25D38">
        <w:rPr>
          <w:b/>
        </w:rPr>
        <w:t xml:space="preserve">0 % (max. </w:t>
      </w:r>
      <w:r w:rsidR="00B629A2">
        <w:rPr>
          <w:b/>
        </w:rPr>
        <w:t>4</w:t>
      </w:r>
      <w:r w:rsidRPr="00C25D38">
        <w:rPr>
          <w:b/>
        </w:rPr>
        <w:t xml:space="preserve">0 pkt) </w:t>
      </w:r>
    </w:p>
    <w:p w:rsidR="00F80480" w:rsidRDefault="00F80480" w:rsidP="00A569D0">
      <w:pPr>
        <w:spacing w:after="0" w:line="240" w:lineRule="auto"/>
        <w:jc w:val="both"/>
      </w:pPr>
    </w:p>
    <w:p w:rsidR="0087769E" w:rsidRDefault="0087769E" w:rsidP="00A569D0">
      <w:pPr>
        <w:pStyle w:val="Akapitzlist"/>
        <w:numPr>
          <w:ilvl w:val="2"/>
          <w:numId w:val="2"/>
        </w:numPr>
        <w:spacing w:after="0" w:line="240" w:lineRule="auto"/>
        <w:jc w:val="both"/>
      </w:pPr>
      <w:r w:rsidRPr="0087769E">
        <w:t>Sposób obliczania wartości punktowej dla poszczególnych kryteriów</w:t>
      </w:r>
      <w:r>
        <w:t>:</w:t>
      </w:r>
    </w:p>
    <w:p w:rsidR="0087769E" w:rsidRDefault="0087769E" w:rsidP="00A569D0">
      <w:pPr>
        <w:pStyle w:val="Akapitzlist"/>
        <w:spacing w:after="0" w:line="240" w:lineRule="auto"/>
        <w:ind w:left="1080"/>
        <w:jc w:val="both"/>
      </w:pPr>
    </w:p>
    <w:p w:rsidR="0087769E" w:rsidRDefault="0087769E" w:rsidP="00A569D0">
      <w:pPr>
        <w:pStyle w:val="Akapitzlist"/>
        <w:numPr>
          <w:ilvl w:val="0"/>
          <w:numId w:val="23"/>
        </w:numPr>
        <w:spacing w:after="0" w:line="240" w:lineRule="auto"/>
        <w:jc w:val="both"/>
      </w:pPr>
      <w:r w:rsidRPr="00BD3000">
        <w:t xml:space="preserve">W kryterium </w:t>
      </w:r>
      <w:r w:rsidR="00B421D3">
        <w:rPr>
          <w:b/>
        </w:rPr>
        <w:t>„C</w:t>
      </w:r>
      <w:r w:rsidRPr="0087769E">
        <w:rPr>
          <w:b/>
        </w:rPr>
        <w:t>ena</w:t>
      </w:r>
      <w:r w:rsidRPr="00BD3000">
        <w:t>”</w:t>
      </w:r>
      <w:r>
        <w:t xml:space="preserve"> (C)</w:t>
      </w:r>
      <w:r w:rsidRPr="00BD3000">
        <w:t xml:space="preserve"> zostanie zastosowany wzór:</w:t>
      </w:r>
    </w:p>
    <w:p w:rsidR="0087769E" w:rsidRPr="00BD3000" w:rsidRDefault="0087769E" w:rsidP="00A569D0">
      <w:pPr>
        <w:jc w:val="both"/>
      </w:pPr>
    </w:p>
    <w:p w:rsidR="0087769E" w:rsidRPr="00B629A2" w:rsidRDefault="0087769E" w:rsidP="00A569D0">
      <w:pPr>
        <w:jc w:val="both"/>
        <w:rPr>
          <w:b/>
        </w:rPr>
      </w:pPr>
      <w:r w:rsidRPr="00B629A2">
        <w:rPr>
          <w:b/>
        </w:rPr>
        <w:t xml:space="preserve">                                               cena najniższa spośród złożonych ofert</w:t>
      </w:r>
    </w:p>
    <w:p w:rsidR="0087769E" w:rsidRPr="00B629A2" w:rsidRDefault="0087769E" w:rsidP="003040A6">
      <w:pPr>
        <w:ind w:left="9"/>
        <w:jc w:val="center"/>
        <w:rPr>
          <w:b/>
        </w:rPr>
      </w:pPr>
      <w:r w:rsidRPr="00B629A2">
        <w:rPr>
          <w:b/>
        </w:rPr>
        <w:t>C =  ------------------------------------------------------------ x   waga x 100</w:t>
      </w:r>
    </w:p>
    <w:p w:rsidR="0087769E" w:rsidRPr="00B629A2" w:rsidRDefault="0087769E" w:rsidP="003040A6">
      <w:pPr>
        <w:ind w:left="9"/>
        <w:jc w:val="center"/>
        <w:rPr>
          <w:b/>
        </w:rPr>
      </w:pPr>
      <w:r w:rsidRPr="00B629A2">
        <w:rPr>
          <w:b/>
        </w:rPr>
        <w:t>cena oferty badanej</w:t>
      </w:r>
    </w:p>
    <w:p w:rsidR="00B629A2" w:rsidRDefault="00B629A2" w:rsidP="00A569D0">
      <w:pPr>
        <w:pStyle w:val="Akapitzlist"/>
        <w:jc w:val="both"/>
      </w:pPr>
    </w:p>
    <w:p w:rsidR="0087769E" w:rsidRPr="00BD3000" w:rsidRDefault="0087769E" w:rsidP="00A569D0">
      <w:pPr>
        <w:pStyle w:val="Akapitzlist"/>
        <w:numPr>
          <w:ilvl w:val="0"/>
          <w:numId w:val="23"/>
        </w:numPr>
        <w:jc w:val="both"/>
      </w:pPr>
      <w:r w:rsidRPr="00BD3000">
        <w:t xml:space="preserve">W kryterium </w:t>
      </w:r>
      <w:r w:rsidRPr="0087769E">
        <w:rPr>
          <w:b/>
        </w:rPr>
        <w:t>„</w:t>
      </w:r>
      <w:r w:rsidR="00B421D3">
        <w:rPr>
          <w:b/>
        </w:rPr>
        <w:t>O</w:t>
      </w:r>
      <w:r w:rsidRPr="0087769E">
        <w:rPr>
          <w:b/>
        </w:rPr>
        <w:t xml:space="preserve">kres gwarancji </w:t>
      </w:r>
      <w:r w:rsidRPr="00C25D38">
        <w:rPr>
          <w:b/>
        </w:rPr>
        <w:t>i rękojmi za wady</w:t>
      </w:r>
      <w:r>
        <w:t>”</w:t>
      </w:r>
      <w:r w:rsidR="00D156A0">
        <w:t xml:space="preserve"> (G)</w:t>
      </w:r>
      <w:r w:rsidRPr="00BD3000">
        <w:t xml:space="preserve"> zostanie zastosowany wzór :</w:t>
      </w:r>
    </w:p>
    <w:p w:rsidR="0087769E" w:rsidRPr="00B629A2" w:rsidRDefault="0087769E" w:rsidP="00A569D0">
      <w:pPr>
        <w:ind w:left="9"/>
        <w:jc w:val="both"/>
        <w:rPr>
          <w:b/>
          <w:vertAlign w:val="subscript"/>
        </w:rPr>
      </w:pPr>
      <w:r w:rsidRPr="00BD3000">
        <w:t xml:space="preserve"> </w:t>
      </w:r>
      <w:r w:rsidRPr="00BD3000">
        <w:tab/>
      </w:r>
      <w:r w:rsidRPr="00BD3000">
        <w:tab/>
      </w:r>
      <w:r w:rsidRPr="00B629A2">
        <w:rPr>
          <w:b/>
        </w:rPr>
        <w:t xml:space="preserve">                                     </w:t>
      </w:r>
      <w:r w:rsidR="00D156A0" w:rsidRPr="00B629A2">
        <w:rPr>
          <w:b/>
        </w:rPr>
        <w:t xml:space="preserve"> </w:t>
      </w:r>
      <w:r w:rsidRPr="00B629A2">
        <w:rPr>
          <w:b/>
        </w:rPr>
        <w:t xml:space="preserve"> G </w:t>
      </w:r>
      <w:r w:rsidRPr="00B629A2">
        <w:rPr>
          <w:b/>
          <w:vertAlign w:val="subscript"/>
        </w:rPr>
        <w:t>o</w:t>
      </w:r>
      <w:r w:rsidRPr="00B629A2">
        <w:rPr>
          <w:b/>
        </w:rPr>
        <w:t xml:space="preserve">  - G </w:t>
      </w:r>
      <w:r w:rsidRPr="00B629A2">
        <w:rPr>
          <w:b/>
          <w:vertAlign w:val="subscript"/>
        </w:rPr>
        <w:t>min</w:t>
      </w:r>
    </w:p>
    <w:p w:rsidR="0087769E" w:rsidRPr="00B629A2" w:rsidRDefault="00D156A0" w:rsidP="00A569D0">
      <w:pPr>
        <w:ind w:left="729" w:firstLine="711"/>
        <w:jc w:val="both"/>
        <w:rPr>
          <w:b/>
        </w:rPr>
      </w:pPr>
      <w:r w:rsidRPr="00B629A2">
        <w:rPr>
          <w:b/>
        </w:rPr>
        <w:t xml:space="preserve">                        G</w:t>
      </w:r>
      <w:r w:rsidR="0087769E" w:rsidRPr="00B629A2">
        <w:rPr>
          <w:b/>
        </w:rPr>
        <w:t xml:space="preserve"> =  ------------------------ x  waga</w:t>
      </w:r>
      <w:r w:rsidRPr="00B629A2">
        <w:rPr>
          <w:b/>
        </w:rPr>
        <w:t xml:space="preserve"> x 100</w:t>
      </w:r>
    </w:p>
    <w:p w:rsidR="0087769E" w:rsidRPr="00B629A2" w:rsidRDefault="0087769E" w:rsidP="00A569D0">
      <w:pPr>
        <w:ind w:left="9"/>
        <w:jc w:val="both"/>
        <w:rPr>
          <w:b/>
        </w:rPr>
      </w:pPr>
      <w:r w:rsidRPr="00B629A2">
        <w:rPr>
          <w:b/>
        </w:rPr>
        <w:t xml:space="preserve">                                                              </w:t>
      </w:r>
      <w:r w:rsidR="00D156A0" w:rsidRPr="00B629A2">
        <w:rPr>
          <w:b/>
        </w:rPr>
        <w:t xml:space="preserve">    </w:t>
      </w:r>
      <w:r w:rsidRPr="00B629A2">
        <w:rPr>
          <w:b/>
        </w:rPr>
        <w:t xml:space="preserve">G </w:t>
      </w:r>
      <w:r w:rsidRPr="00B629A2">
        <w:rPr>
          <w:b/>
          <w:vertAlign w:val="subscript"/>
        </w:rPr>
        <w:t xml:space="preserve">max  </w:t>
      </w:r>
      <w:r w:rsidRPr="00B629A2">
        <w:rPr>
          <w:b/>
        </w:rPr>
        <w:t xml:space="preserve">- G </w:t>
      </w:r>
      <w:r w:rsidRPr="00B629A2">
        <w:rPr>
          <w:b/>
          <w:vertAlign w:val="subscript"/>
        </w:rPr>
        <w:t>min</w:t>
      </w:r>
      <w:r w:rsidRPr="00B629A2">
        <w:rPr>
          <w:b/>
        </w:rPr>
        <w:t xml:space="preserve"> </w:t>
      </w:r>
    </w:p>
    <w:p w:rsidR="0087769E" w:rsidRDefault="0087769E" w:rsidP="00A569D0">
      <w:pPr>
        <w:ind w:left="9"/>
        <w:jc w:val="both"/>
      </w:pPr>
      <w:r>
        <w:t>Gdzie:</w:t>
      </w:r>
    </w:p>
    <w:p w:rsidR="0087769E" w:rsidRDefault="0087769E" w:rsidP="00A569D0">
      <w:pPr>
        <w:ind w:left="9"/>
        <w:jc w:val="both"/>
      </w:pPr>
      <w:r>
        <w:t xml:space="preserve">G </w:t>
      </w:r>
      <w:r>
        <w:rPr>
          <w:vertAlign w:val="subscript"/>
        </w:rPr>
        <w:t>o</w:t>
      </w:r>
      <w:r>
        <w:t xml:space="preserve"> – okres gwarancji i rękojmi za wady oferty ocenianej</w:t>
      </w:r>
    </w:p>
    <w:p w:rsidR="0087769E" w:rsidRDefault="0087769E" w:rsidP="00A569D0">
      <w:pPr>
        <w:ind w:left="9"/>
        <w:jc w:val="both"/>
      </w:pPr>
      <w:r>
        <w:t xml:space="preserve">G </w:t>
      </w:r>
      <w:r>
        <w:rPr>
          <w:vertAlign w:val="subscript"/>
        </w:rPr>
        <w:t xml:space="preserve">min </w:t>
      </w:r>
      <w:r>
        <w:t>– okres gwarancji i rękojmi za wady minimalny</w:t>
      </w:r>
    </w:p>
    <w:p w:rsidR="0087769E" w:rsidRDefault="0087769E" w:rsidP="00A569D0">
      <w:pPr>
        <w:ind w:left="9"/>
        <w:jc w:val="both"/>
      </w:pPr>
      <w:r>
        <w:t xml:space="preserve">G </w:t>
      </w:r>
      <w:r>
        <w:rPr>
          <w:vertAlign w:val="subscript"/>
        </w:rPr>
        <w:t xml:space="preserve">max </w:t>
      </w:r>
      <w:r>
        <w:t>– okres gwarancji i rękojmi za wady maksymalny</w:t>
      </w:r>
    </w:p>
    <w:p w:rsidR="00802226" w:rsidRPr="000F7F50" w:rsidRDefault="00802226" w:rsidP="00A569D0">
      <w:pPr>
        <w:ind w:left="9"/>
        <w:jc w:val="both"/>
      </w:pPr>
      <w:r>
        <w:t xml:space="preserve">Najkrótszy okres gwarancji i rękojmi za wady wymagany przez Zamawiającego wynosi </w:t>
      </w:r>
      <w:r w:rsidR="001C6C3E">
        <w:t>48</w:t>
      </w:r>
      <w:r w:rsidRPr="000F7F50">
        <w:t xml:space="preserve"> miesięcy. Najdłuższy okres gwarancji i rękojmi za wady uwzględniony do oceny ofert wynosi 72 miesiące.</w:t>
      </w:r>
    </w:p>
    <w:p w:rsidR="00802226" w:rsidRPr="000F7F50" w:rsidRDefault="00802226" w:rsidP="00A569D0">
      <w:pPr>
        <w:spacing w:after="0" w:line="240" w:lineRule="auto"/>
        <w:jc w:val="both"/>
      </w:pPr>
      <w:r w:rsidRPr="000F7F50">
        <w:t xml:space="preserve">W przypadku gdy Wykonawca zaoferuje okres gwarancji jakości dłuższy niż 72 miesięcy Zamawiający do obliczania punktacji  w tym kryterium przyjmie okres gwarancji jako </w:t>
      </w:r>
      <w:r w:rsidR="00BC4741" w:rsidRPr="000F7F50">
        <w:t>72</w:t>
      </w:r>
      <w:r w:rsidRPr="000F7F50">
        <w:t xml:space="preserve"> miesi</w:t>
      </w:r>
      <w:r w:rsidR="00D31C4A" w:rsidRPr="000F7F50">
        <w:t>ące</w:t>
      </w:r>
      <w:r w:rsidR="00BC4741" w:rsidRPr="000F7F50">
        <w:t>.</w:t>
      </w:r>
    </w:p>
    <w:p w:rsidR="00802226" w:rsidRDefault="00802226" w:rsidP="00A569D0">
      <w:pPr>
        <w:spacing w:after="0" w:line="240" w:lineRule="auto"/>
        <w:jc w:val="both"/>
      </w:pPr>
      <w:r w:rsidRPr="000F7F50">
        <w:t xml:space="preserve">W przypadku zaoferowania przez </w:t>
      </w:r>
      <w:r w:rsidR="00BC4741" w:rsidRPr="000F7F50">
        <w:t>W</w:t>
      </w:r>
      <w:r w:rsidRPr="000F7F50">
        <w:t xml:space="preserve">ykonawcę krótszego okresu gwarancji  jakości niż </w:t>
      </w:r>
      <w:r w:rsidR="001C6C3E">
        <w:t>48</w:t>
      </w:r>
      <w:r w:rsidRPr="000F7F50">
        <w:t xml:space="preserve"> miesięcy  </w:t>
      </w:r>
      <w:r>
        <w:t>oferta będzie podlegała odrzuceniu na podstawie art. 89 ust. 1 pkt 2 ustawy.</w:t>
      </w:r>
    </w:p>
    <w:p w:rsidR="00802226" w:rsidRDefault="00802226" w:rsidP="0087769E">
      <w:pPr>
        <w:spacing w:after="0" w:line="240" w:lineRule="auto"/>
      </w:pPr>
    </w:p>
    <w:p w:rsidR="00802226" w:rsidRPr="00B629A2" w:rsidRDefault="00802226" w:rsidP="00A569D0">
      <w:pPr>
        <w:spacing w:after="0" w:line="240" w:lineRule="auto"/>
        <w:jc w:val="both"/>
        <w:rPr>
          <w:b/>
        </w:rPr>
      </w:pPr>
      <w:r w:rsidRPr="00B629A2">
        <w:rPr>
          <w:b/>
        </w:rPr>
        <w:t>Końcową ocenę punktową oferty stanowić będzie suma punktów uzyskanych przez ofertę w poszczególnych kryteriach: K</w:t>
      </w:r>
      <w:r w:rsidR="00B629A2" w:rsidRPr="00B629A2">
        <w:rPr>
          <w:b/>
        </w:rPr>
        <w:t xml:space="preserve"> = KC + KG</w:t>
      </w:r>
    </w:p>
    <w:p w:rsidR="00207DD6" w:rsidRDefault="002911C5" w:rsidP="002911C5">
      <w:pPr>
        <w:spacing w:after="0" w:line="240" w:lineRule="auto"/>
      </w:pPr>
      <w:r w:rsidRPr="002911C5">
        <w:t>Za najkorzystniejszą ofertę zostanie uznana oferta, która otrzyma największą</w:t>
      </w:r>
      <w:r w:rsidR="00151F59">
        <w:t xml:space="preserve"> łączną</w:t>
      </w:r>
      <w:r w:rsidRPr="002911C5">
        <w:t xml:space="preserve"> liczbę punktów w zastosowanych kryteriach.</w:t>
      </w:r>
    </w:p>
    <w:p w:rsidR="008A4C83" w:rsidRDefault="008A4C83" w:rsidP="002911C5">
      <w:pPr>
        <w:spacing w:after="0" w:line="240" w:lineRule="auto"/>
      </w:pPr>
    </w:p>
    <w:p w:rsidR="008A4C83" w:rsidRPr="00766ADC" w:rsidRDefault="00A569D0" w:rsidP="00A569D0">
      <w:pPr>
        <w:pStyle w:val="Akapitzlist"/>
        <w:numPr>
          <w:ilvl w:val="0"/>
          <w:numId w:val="2"/>
        </w:numPr>
        <w:spacing w:after="0" w:line="240" w:lineRule="auto"/>
        <w:jc w:val="both"/>
      </w:pPr>
      <w:r w:rsidRPr="00766ADC">
        <w:rPr>
          <w:rFonts w:ascii="Arial" w:hAnsi="Arial" w:cs="Arial"/>
          <w:b/>
          <w:bCs/>
          <w:sz w:val="20"/>
          <w:szCs w:val="20"/>
          <w:lang w:eastAsia="pl-PL"/>
        </w:rPr>
        <w:t>INFORMACJE O FORMALNOŚCIACH, JAKICH NALEŻY DOPEŁNIĆ PO WYBOR</w:t>
      </w:r>
      <w:r>
        <w:rPr>
          <w:rFonts w:ascii="Arial" w:hAnsi="Arial" w:cs="Arial"/>
          <w:b/>
          <w:bCs/>
          <w:sz w:val="20"/>
          <w:szCs w:val="20"/>
          <w:lang w:eastAsia="pl-PL"/>
        </w:rPr>
        <w:t>ZE OFERTY W CELU ZAWARCIA UMOWY.</w:t>
      </w:r>
    </w:p>
    <w:p w:rsidR="00766ADC" w:rsidRDefault="00766ADC" w:rsidP="00766ADC">
      <w:pPr>
        <w:spacing w:after="0" w:line="240" w:lineRule="auto"/>
        <w:ind w:left="360"/>
      </w:pPr>
    </w:p>
    <w:p w:rsidR="00487910" w:rsidRDefault="00487910" w:rsidP="00027895">
      <w:pPr>
        <w:pStyle w:val="Akapitzlist"/>
        <w:numPr>
          <w:ilvl w:val="1"/>
          <w:numId w:val="2"/>
        </w:numPr>
        <w:spacing w:after="0" w:line="240" w:lineRule="auto"/>
        <w:jc w:val="both"/>
      </w:pPr>
      <w:r>
        <w:t>Niezwłocznie po wyborze najkorzystniejszej oferty zamawiający jednocześnie zawiadamia wykonawców o:</w:t>
      </w:r>
    </w:p>
    <w:p w:rsidR="00487910" w:rsidRDefault="00487910" w:rsidP="00027895">
      <w:pPr>
        <w:pStyle w:val="Akapitzlist"/>
        <w:numPr>
          <w:ilvl w:val="0"/>
          <w:numId w:val="24"/>
        </w:numPr>
        <w:spacing w:after="0" w:line="240" w:lineRule="auto"/>
        <w:jc w:val="both"/>
      </w:pPr>
      <w:r>
        <w:t>wyborze najkorzystniejszej oferty, podając nazwę (firmę), albo imię i nazwisko, siedzibę albo miejsce zamieszkania i adres Wykonawcy, którego ofertę wybrano oraz nazwy (firmy), albo imiona i nazwiska, siedziby albo miejsca zamieszkania i adresy Wykonawców, którzy złożyli oferty, a także punktację przyznaną ofertom w każdym kryterium oceny ofert i łączną punktację;</w:t>
      </w:r>
    </w:p>
    <w:p w:rsidR="00487910" w:rsidRDefault="00487910" w:rsidP="00027895">
      <w:pPr>
        <w:pStyle w:val="Akapitzlist"/>
        <w:numPr>
          <w:ilvl w:val="0"/>
          <w:numId w:val="24"/>
        </w:numPr>
        <w:spacing w:after="0" w:line="240" w:lineRule="auto"/>
        <w:jc w:val="both"/>
      </w:pPr>
      <w:r>
        <w:t>wykonawcach, którzy zostali wykluczeni z postępowania o udzielenie zamówienia,</w:t>
      </w:r>
    </w:p>
    <w:p w:rsidR="00487910" w:rsidRDefault="00487910" w:rsidP="00027895">
      <w:pPr>
        <w:pStyle w:val="Akapitzlist"/>
        <w:numPr>
          <w:ilvl w:val="0"/>
          <w:numId w:val="24"/>
        </w:numPr>
        <w:spacing w:after="0" w:line="240" w:lineRule="auto"/>
        <w:jc w:val="both"/>
      </w:pPr>
      <w:r>
        <w:t>wykonawcach, który</w:t>
      </w:r>
      <w:r w:rsidR="00BA49D6">
        <w:t>ch</w:t>
      </w:r>
      <w:r>
        <w:t xml:space="preserve"> oferty zostały odrzucone, powodach odrzucenia oferty, a w przypadkach, o których mowa w art. 89 ust. 4 i 5, braku równoważności lub braku spełnienia wymagań dotyczących wydajności lub funkcjonalności,</w:t>
      </w:r>
    </w:p>
    <w:p w:rsidR="00487910" w:rsidRDefault="003F5012" w:rsidP="00027895">
      <w:pPr>
        <w:pStyle w:val="Akapitzlist"/>
        <w:numPr>
          <w:ilvl w:val="0"/>
          <w:numId w:val="24"/>
        </w:numPr>
        <w:spacing w:after="0" w:line="240" w:lineRule="auto"/>
        <w:jc w:val="both"/>
      </w:pPr>
      <w:r>
        <w:t>dopuszczeniu do dynamicznego systemu zakupów,</w:t>
      </w:r>
    </w:p>
    <w:p w:rsidR="003F5012" w:rsidRDefault="003F5012" w:rsidP="00027895">
      <w:pPr>
        <w:pStyle w:val="Akapitzlist"/>
        <w:numPr>
          <w:ilvl w:val="0"/>
          <w:numId w:val="24"/>
        </w:numPr>
        <w:spacing w:after="0" w:line="240" w:lineRule="auto"/>
        <w:jc w:val="both"/>
      </w:pPr>
      <w:r>
        <w:t>nieustanowieniu dynamicznego systemu zakupów,</w:t>
      </w:r>
    </w:p>
    <w:p w:rsidR="003F5012" w:rsidRDefault="003F5012" w:rsidP="00027895">
      <w:pPr>
        <w:pStyle w:val="Akapitzlist"/>
        <w:numPr>
          <w:ilvl w:val="0"/>
          <w:numId w:val="24"/>
        </w:numPr>
        <w:spacing w:after="0" w:line="240" w:lineRule="auto"/>
        <w:jc w:val="both"/>
      </w:pPr>
      <w:r>
        <w:t>unieważnieniu postępowania</w:t>
      </w:r>
    </w:p>
    <w:p w:rsidR="00C058C8" w:rsidRDefault="003F5012" w:rsidP="00027895">
      <w:pPr>
        <w:spacing w:after="0" w:line="240" w:lineRule="auto"/>
        <w:jc w:val="both"/>
      </w:pPr>
      <w:r>
        <w:t>- podając uzasadnienie faktyczne i prawne.</w:t>
      </w:r>
    </w:p>
    <w:p w:rsidR="00611DC0" w:rsidRDefault="00611DC0" w:rsidP="00611DC0">
      <w:pPr>
        <w:pStyle w:val="Akapitzlist"/>
        <w:spacing w:after="0" w:line="240" w:lineRule="auto"/>
        <w:jc w:val="both"/>
      </w:pPr>
    </w:p>
    <w:p w:rsidR="00C058C8" w:rsidRDefault="003F5012" w:rsidP="00027895">
      <w:pPr>
        <w:pStyle w:val="Akapitzlist"/>
        <w:numPr>
          <w:ilvl w:val="1"/>
          <w:numId w:val="2"/>
        </w:numPr>
        <w:spacing w:after="0" w:line="240" w:lineRule="auto"/>
        <w:jc w:val="both"/>
      </w:pPr>
      <w:r>
        <w:t>Zamawiający udostępnia informacje</w:t>
      </w:r>
      <w:r w:rsidR="00487910">
        <w:t xml:space="preserve">, o których mowa w punkcie </w:t>
      </w:r>
      <w:r>
        <w:t>18.1 a, d, e, f)</w:t>
      </w:r>
      <w:r w:rsidR="00487910">
        <w:t xml:space="preserve"> na stronie int</w:t>
      </w:r>
      <w:r>
        <w:t xml:space="preserve">ernetowej </w:t>
      </w:r>
      <w:hyperlink r:id="rId14" w:history="1">
        <w:r w:rsidRPr="00AF519D">
          <w:rPr>
            <w:rStyle w:val="Hipercze"/>
          </w:rPr>
          <w:t>www.radomyslwielki.pl</w:t>
        </w:r>
      </w:hyperlink>
      <w:r>
        <w:t xml:space="preserve">. </w:t>
      </w:r>
    </w:p>
    <w:p w:rsidR="00611DC0" w:rsidRDefault="00611DC0" w:rsidP="00611DC0">
      <w:pPr>
        <w:pStyle w:val="Akapitzlist"/>
        <w:spacing w:after="0" w:line="240" w:lineRule="auto"/>
        <w:jc w:val="both"/>
      </w:pPr>
    </w:p>
    <w:p w:rsidR="00766ADC" w:rsidRDefault="00766ADC" w:rsidP="00027895">
      <w:pPr>
        <w:pStyle w:val="Akapitzlist"/>
        <w:numPr>
          <w:ilvl w:val="1"/>
          <w:numId w:val="2"/>
        </w:numPr>
        <w:spacing w:after="0" w:line="240" w:lineRule="auto"/>
        <w:jc w:val="both"/>
      </w:pPr>
      <w:r>
        <w:t>Zamawiający zawrze umowę w sprawie zamówienia publicznego</w:t>
      </w:r>
      <w:r w:rsidR="002F4701">
        <w:t xml:space="preserve"> zgodnie z art. 94 z zastrzeżeniem art. 183 PZP</w:t>
      </w:r>
      <w:r>
        <w:t xml:space="preserve"> w terminie</w:t>
      </w:r>
      <w:r w:rsidR="002F4701">
        <w:t>:</w:t>
      </w:r>
      <w:r>
        <w:t xml:space="preserve"> nie krótszym niż 5 dni od dnia przesłania zawiadomienia  o wyborze najkorzystniejszej oferty, jeżeli zawiadomienie to zostało przesłane przy użyciu środków komunikacji elektronicznej (faks, e-mail) albo 10 dni – jeżeli zostało przesłane w inny sposób.</w:t>
      </w:r>
    </w:p>
    <w:p w:rsidR="00611DC0" w:rsidRDefault="00611DC0" w:rsidP="00611DC0">
      <w:pPr>
        <w:pStyle w:val="Akapitzlist"/>
        <w:spacing w:after="0" w:line="240" w:lineRule="auto"/>
        <w:ind w:left="360"/>
        <w:jc w:val="both"/>
      </w:pPr>
    </w:p>
    <w:p w:rsidR="00C058C8" w:rsidRDefault="00766ADC" w:rsidP="00027895">
      <w:pPr>
        <w:pStyle w:val="Akapitzlist"/>
        <w:numPr>
          <w:ilvl w:val="1"/>
          <w:numId w:val="2"/>
        </w:numPr>
        <w:spacing w:after="0" w:line="240" w:lineRule="auto"/>
        <w:ind w:left="360"/>
        <w:jc w:val="both"/>
      </w:pPr>
      <w:r>
        <w:t>Zamawiający może zawrzeć umowę w sprawie zamówienia publicznego przed upływem tego terminu, jeżeli w postępowaniu</w:t>
      </w:r>
      <w:r w:rsidR="00D25FCA">
        <w:t xml:space="preserve"> </w:t>
      </w:r>
      <w:r>
        <w:t>została złożona tylko jedna oferta</w:t>
      </w:r>
      <w:r w:rsidR="00D25FCA">
        <w:t>.</w:t>
      </w:r>
    </w:p>
    <w:p w:rsidR="00611DC0" w:rsidRDefault="00611DC0" w:rsidP="00611DC0">
      <w:pPr>
        <w:pStyle w:val="Akapitzlist"/>
        <w:spacing w:after="0" w:line="240" w:lineRule="auto"/>
        <w:ind w:left="360"/>
        <w:jc w:val="both"/>
      </w:pPr>
    </w:p>
    <w:p w:rsidR="00C058C8" w:rsidRDefault="00766ADC" w:rsidP="00027895">
      <w:pPr>
        <w:pStyle w:val="Akapitzlist"/>
        <w:numPr>
          <w:ilvl w:val="1"/>
          <w:numId w:val="2"/>
        </w:numPr>
        <w:spacing w:after="0" w:line="240" w:lineRule="auto"/>
        <w:ind w:left="360"/>
        <w:jc w:val="both"/>
      </w:pPr>
      <w:r>
        <w:t>Przed zawarciem umowy Wykonawca zobowiązany jest do:</w:t>
      </w:r>
    </w:p>
    <w:p w:rsidR="001F67B1" w:rsidRDefault="00114BF1" w:rsidP="00027895">
      <w:pPr>
        <w:pStyle w:val="Akapitzlist"/>
        <w:numPr>
          <w:ilvl w:val="0"/>
          <w:numId w:val="26"/>
        </w:numPr>
        <w:spacing w:after="0"/>
        <w:jc w:val="both"/>
      </w:pPr>
      <w:r w:rsidRPr="001F67B1">
        <w:t>W przypadku dokonania wyboru najkorzystniejszej oferty złożonej przez Wykonawców wspólnie ubiegających się o udzielenie zamówienia Wykonawca przedłoży umowę</w:t>
      </w:r>
      <w:r w:rsidR="00766ADC" w:rsidRPr="001F67B1">
        <w:t xml:space="preserve"> regulując</w:t>
      </w:r>
      <w:r w:rsidRPr="001F67B1">
        <w:t>ą</w:t>
      </w:r>
      <w:r w:rsidR="00766ADC" w:rsidRPr="001F67B1">
        <w:t xml:space="preserve"> </w:t>
      </w:r>
      <w:r w:rsidRPr="001F67B1">
        <w:t>współpracę tych podmiotów (umowa konsorcjum, umowa spółki cywilnej),</w:t>
      </w:r>
    </w:p>
    <w:p w:rsidR="00594FB9" w:rsidRDefault="00010C0A" w:rsidP="00594FB9">
      <w:pPr>
        <w:pStyle w:val="Akapitzlist"/>
        <w:numPr>
          <w:ilvl w:val="0"/>
          <w:numId w:val="26"/>
        </w:numPr>
        <w:spacing w:after="0"/>
        <w:jc w:val="both"/>
      </w:pPr>
      <w:r>
        <w:t xml:space="preserve">Złożenia </w:t>
      </w:r>
      <w:r w:rsidR="00766ADC" w:rsidRPr="001F67B1">
        <w:t xml:space="preserve">dokumentów potwierdzających uprawnienia kierownika budowy wraz z aktualnym </w:t>
      </w:r>
      <w:r w:rsidR="00C058C8" w:rsidRPr="001F67B1">
        <w:t>z</w:t>
      </w:r>
      <w:r w:rsidR="00766ADC" w:rsidRPr="001F67B1">
        <w:t>aświadczeniem  o przynależności do właściwej Izby Inż</w:t>
      </w:r>
      <w:r w:rsidR="00C058C8" w:rsidRPr="001F67B1">
        <w:t>ynierów,</w:t>
      </w:r>
    </w:p>
    <w:p w:rsidR="00966BD3" w:rsidRDefault="00966BD3" w:rsidP="00594FB9">
      <w:pPr>
        <w:pStyle w:val="Akapitzlist"/>
        <w:numPr>
          <w:ilvl w:val="0"/>
          <w:numId w:val="26"/>
        </w:numPr>
        <w:spacing w:after="0"/>
        <w:jc w:val="both"/>
      </w:pPr>
      <w:r>
        <w:t>Zabezpieczenie należytego wykonania umowy,</w:t>
      </w:r>
    </w:p>
    <w:p w:rsidR="00594FB9" w:rsidRPr="005119FB" w:rsidRDefault="00594FB9" w:rsidP="00594FB9">
      <w:pPr>
        <w:pStyle w:val="Akapitzlist"/>
        <w:numPr>
          <w:ilvl w:val="0"/>
          <w:numId w:val="26"/>
        </w:numPr>
        <w:spacing w:after="0"/>
        <w:jc w:val="both"/>
        <w:rPr>
          <w:b/>
        </w:rPr>
      </w:pPr>
      <w:r w:rsidRPr="005119FB">
        <w:rPr>
          <w:b/>
        </w:rPr>
        <w:t xml:space="preserve">Wykonawca zobowiązuje się do posiadania ubezpieczenia od odpowiedzialności cywilnej z tytułu prowadzonej działalności gospodarczej (obejmujące oc za delikt i oc za kontrakt) </w:t>
      </w:r>
    </w:p>
    <w:p w:rsidR="00594FB9" w:rsidRPr="005119FB" w:rsidRDefault="00594FB9" w:rsidP="00594FB9">
      <w:pPr>
        <w:pStyle w:val="Akapitzlist"/>
        <w:spacing w:after="0"/>
        <w:jc w:val="both"/>
        <w:rPr>
          <w:b/>
        </w:rPr>
      </w:pPr>
      <w:r w:rsidRPr="005119FB">
        <w:rPr>
          <w:b/>
        </w:rPr>
        <w:t xml:space="preserve">dla części </w:t>
      </w:r>
      <w:r w:rsidR="00525B7D" w:rsidRPr="005119FB">
        <w:rPr>
          <w:b/>
        </w:rPr>
        <w:t xml:space="preserve">nr 1 - na </w:t>
      </w:r>
      <w:r w:rsidR="00415A2C" w:rsidRPr="005119FB">
        <w:rPr>
          <w:b/>
        </w:rPr>
        <w:t>sumę ubezpieczeniową</w:t>
      </w:r>
      <w:r w:rsidR="00525B7D" w:rsidRPr="005119FB">
        <w:rPr>
          <w:b/>
        </w:rPr>
        <w:t xml:space="preserve"> nie niższą niż 2</w:t>
      </w:r>
      <w:r w:rsidRPr="005119FB">
        <w:rPr>
          <w:b/>
        </w:rPr>
        <w:t xml:space="preserve">00 000,00 zł </w:t>
      </w:r>
    </w:p>
    <w:p w:rsidR="00594FB9" w:rsidRPr="005119FB" w:rsidRDefault="00594FB9" w:rsidP="00594FB9">
      <w:pPr>
        <w:pStyle w:val="Akapitzlist"/>
        <w:spacing w:after="0"/>
        <w:jc w:val="both"/>
        <w:rPr>
          <w:b/>
        </w:rPr>
      </w:pPr>
      <w:r w:rsidRPr="005119FB">
        <w:rPr>
          <w:b/>
        </w:rPr>
        <w:t xml:space="preserve">dla części nr 2 - na </w:t>
      </w:r>
      <w:r w:rsidR="00415A2C" w:rsidRPr="005119FB">
        <w:rPr>
          <w:b/>
        </w:rPr>
        <w:t>sumę ubezpieczeniową</w:t>
      </w:r>
      <w:r w:rsidRPr="005119FB">
        <w:rPr>
          <w:b/>
        </w:rPr>
        <w:t xml:space="preserve"> nie niższą niż 50 000,00 zł </w:t>
      </w:r>
    </w:p>
    <w:p w:rsidR="00594FB9" w:rsidRPr="005119FB" w:rsidRDefault="00594FB9" w:rsidP="00594FB9">
      <w:pPr>
        <w:pStyle w:val="Akapitzlist"/>
        <w:spacing w:after="0"/>
        <w:jc w:val="both"/>
        <w:rPr>
          <w:b/>
        </w:rPr>
      </w:pPr>
      <w:r w:rsidRPr="005119FB">
        <w:rPr>
          <w:b/>
        </w:rPr>
        <w:t xml:space="preserve">na cały okres realizacji umowy. </w:t>
      </w:r>
    </w:p>
    <w:p w:rsidR="00594FB9" w:rsidRPr="00D4361D" w:rsidRDefault="00594FB9" w:rsidP="00594FB9">
      <w:pPr>
        <w:pStyle w:val="Akapitzlist"/>
        <w:spacing w:after="0"/>
        <w:jc w:val="both"/>
      </w:pPr>
      <w:r w:rsidRPr="00D4361D">
        <w:t xml:space="preserve">Przed podpisaniem umowy wykonawca przedłoży Zamawiającemu kopię umowy ubezpieczenia (lub polisy) wraz z dowodem jej opłacenia na cały okres realizacji zadania. </w:t>
      </w:r>
    </w:p>
    <w:p w:rsidR="00594FB9" w:rsidRPr="00D4361D" w:rsidRDefault="00594FB9" w:rsidP="00415A2C">
      <w:pPr>
        <w:pStyle w:val="Akapitzlist"/>
        <w:spacing w:after="0"/>
        <w:jc w:val="both"/>
      </w:pPr>
      <w:r w:rsidRPr="00D4361D">
        <w:t xml:space="preserve">W przypadku, gdy Wykonawca złoży ofertę na część nr 1 i część nr 2 i zostaną one uznane za najkorzystniejsze to kwoty ubezpieczenia należy zsumować i taki Wykonawca </w:t>
      </w:r>
      <w:r w:rsidRPr="00D4361D">
        <w:tab/>
        <w:t>zobowiązany będzie przedstawić polisę ubezpiecz</w:t>
      </w:r>
      <w:r w:rsidR="00F26C7B" w:rsidRPr="00D4361D">
        <w:t>eniową na kwotę nie niższą niż 2</w:t>
      </w:r>
      <w:r w:rsidRPr="00D4361D">
        <w:t>50 000,00 zł.</w:t>
      </w:r>
    </w:p>
    <w:p w:rsidR="00611DC0" w:rsidRDefault="00766ADC" w:rsidP="00895AE3">
      <w:pPr>
        <w:pStyle w:val="Akapitzlist"/>
        <w:numPr>
          <w:ilvl w:val="1"/>
          <w:numId w:val="2"/>
        </w:numPr>
        <w:spacing w:after="0" w:line="240" w:lineRule="auto"/>
        <w:ind w:left="360"/>
        <w:jc w:val="both"/>
      </w:pPr>
      <w:r>
        <w:t xml:space="preserve">W przypadku nie przedłożenia przez Wykonawcę wymaganych dokumentów w </w:t>
      </w:r>
      <w:r w:rsidR="001F67B1">
        <w:t>w</w:t>
      </w:r>
      <w:r w:rsidR="000E6338">
        <w:t xml:space="preserve">yznaczonym przez Zamawiającego </w:t>
      </w:r>
      <w:r>
        <w:t>terminie,</w:t>
      </w:r>
      <w:r w:rsidR="000E6338">
        <w:t xml:space="preserve"> </w:t>
      </w:r>
      <w:r>
        <w:t>umowa nie zostanie zawarta z winy Wykonawcy.</w:t>
      </w:r>
    </w:p>
    <w:p w:rsidR="00766ADC" w:rsidRDefault="00766ADC" w:rsidP="00027895">
      <w:pPr>
        <w:pStyle w:val="Akapitzlist"/>
        <w:numPr>
          <w:ilvl w:val="1"/>
          <w:numId w:val="2"/>
        </w:numPr>
        <w:spacing w:after="0" w:line="240" w:lineRule="auto"/>
        <w:ind w:left="360"/>
        <w:jc w:val="both"/>
      </w:pPr>
      <w:r>
        <w:t>Jeżeli Wykonawca, którego oferta została wybrana, uchyla się od zawarcia umowy w</w:t>
      </w:r>
      <w:r w:rsidR="001E77F9">
        <w:t xml:space="preserve"> </w:t>
      </w:r>
      <w:r>
        <w:t>sprawie zamówienia publicznego lub nie wniesie wymaganego zabezpieczenia należytego</w:t>
      </w:r>
      <w:r w:rsidR="001E77F9">
        <w:t xml:space="preserve"> </w:t>
      </w:r>
      <w:r>
        <w:t>wykonania umowy</w:t>
      </w:r>
      <w:r w:rsidR="00010C0A">
        <w:t xml:space="preserve"> (jeżeli było wymagane)</w:t>
      </w:r>
      <w:r>
        <w:t>, Zamawiający może wybrać ofertę najkorzystniejszą spośród pozostałych</w:t>
      </w:r>
      <w:r w:rsidR="001E77F9">
        <w:t xml:space="preserve"> </w:t>
      </w:r>
      <w:r>
        <w:t>ofert, bez przeprowadzania ich ponownej oceny, chyba że zachodzą przesłanki, o których mowa</w:t>
      </w:r>
      <w:r w:rsidR="001E77F9">
        <w:t xml:space="preserve"> </w:t>
      </w:r>
      <w:r w:rsidR="00DA048B">
        <w:t>w art. 93 ust. 1 ustawy PZP</w:t>
      </w:r>
      <w:r>
        <w:t>.</w:t>
      </w:r>
    </w:p>
    <w:p w:rsidR="00853EBC" w:rsidRDefault="00853EBC" w:rsidP="00027895">
      <w:pPr>
        <w:spacing w:after="0" w:line="240" w:lineRule="auto"/>
        <w:jc w:val="both"/>
      </w:pPr>
    </w:p>
    <w:p w:rsidR="001E77F9" w:rsidRPr="002D2CA9" w:rsidRDefault="00A569D0" w:rsidP="008B6477">
      <w:pPr>
        <w:pStyle w:val="Akapitzlist"/>
        <w:numPr>
          <w:ilvl w:val="0"/>
          <w:numId w:val="2"/>
        </w:numPr>
        <w:spacing w:after="0" w:line="240" w:lineRule="auto"/>
        <w:jc w:val="both"/>
      </w:pPr>
      <w:r w:rsidRPr="002D2CA9">
        <w:rPr>
          <w:rFonts w:ascii="Arial" w:hAnsi="Arial" w:cs="Arial"/>
          <w:b/>
          <w:bCs/>
          <w:sz w:val="20"/>
          <w:szCs w:val="20"/>
          <w:lang w:eastAsia="pl-PL"/>
        </w:rPr>
        <w:t>ZABEZPIECZE</w:t>
      </w:r>
      <w:r w:rsidR="002D2CA9">
        <w:rPr>
          <w:rFonts w:ascii="Arial" w:hAnsi="Arial" w:cs="Arial"/>
          <w:b/>
          <w:bCs/>
          <w:sz w:val="20"/>
          <w:szCs w:val="20"/>
          <w:lang w:eastAsia="pl-PL"/>
        </w:rPr>
        <w:t>NIE NALEŻYTEGO WYKONANIA UMOWY</w:t>
      </w:r>
    </w:p>
    <w:p w:rsidR="002D2CA9" w:rsidRDefault="002D2CA9" w:rsidP="002D2CA9">
      <w:pPr>
        <w:pStyle w:val="Akapitzlist"/>
        <w:spacing w:after="0" w:line="240" w:lineRule="auto"/>
        <w:jc w:val="both"/>
      </w:pPr>
    </w:p>
    <w:p w:rsidR="00FF2974" w:rsidRPr="00F06588" w:rsidRDefault="00FF2974" w:rsidP="00FF2974">
      <w:pPr>
        <w:pStyle w:val="Akapitzlist"/>
        <w:numPr>
          <w:ilvl w:val="1"/>
          <w:numId w:val="2"/>
        </w:numPr>
        <w:spacing w:after="0"/>
        <w:jc w:val="both"/>
        <w:rPr>
          <w:b/>
        </w:rPr>
      </w:pPr>
      <w:r w:rsidRPr="00F264E4">
        <w:t xml:space="preserve">Zamawiający ustala zabezpieczenie należytego wykonania umowy zawartej w wyniku </w:t>
      </w:r>
      <w:r>
        <w:t>p</w:t>
      </w:r>
      <w:r w:rsidRPr="00F264E4">
        <w:t xml:space="preserve">ostępowania o udzielenie niniejszego zamówienia w </w:t>
      </w:r>
      <w:r w:rsidRPr="00F06588">
        <w:t xml:space="preserve">wysokości </w:t>
      </w:r>
      <w:r w:rsidRPr="00F06588">
        <w:rPr>
          <w:b/>
        </w:rPr>
        <w:t>10 % ceny całkowitej brutto podanej w ofercie.</w:t>
      </w:r>
    </w:p>
    <w:p w:rsidR="00FF2974" w:rsidRDefault="00FF2974" w:rsidP="00FF2974">
      <w:pPr>
        <w:pStyle w:val="Akapitzlist"/>
        <w:numPr>
          <w:ilvl w:val="1"/>
          <w:numId w:val="2"/>
        </w:numPr>
        <w:spacing w:after="0"/>
        <w:jc w:val="both"/>
      </w:pPr>
      <w:r w:rsidRPr="00F264E4">
        <w:t>Wybrany Wykonawca zobowiązany jest wnieść zabezpieczenie należytego wykonania nie później niż do czasu zawarcia umowy.</w:t>
      </w:r>
    </w:p>
    <w:p w:rsidR="00FF2974" w:rsidRDefault="00FF2974" w:rsidP="00FF2974">
      <w:pPr>
        <w:pStyle w:val="Akapitzlist"/>
        <w:numPr>
          <w:ilvl w:val="1"/>
          <w:numId w:val="2"/>
        </w:numPr>
        <w:spacing w:after="0"/>
        <w:jc w:val="both"/>
      </w:pPr>
      <w:r w:rsidRPr="00F264E4">
        <w:t>Zabezpieczenie należytego wykonania umowy może być wniesione według wyboru Wykonawcy w jednej lub w kilku następujących formach:</w:t>
      </w:r>
    </w:p>
    <w:p w:rsidR="00FF2974" w:rsidRDefault="00FF2974" w:rsidP="00FF2974">
      <w:pPr>
        <w:pStyle w:val="Akapitzlist"/>
        <w:numPr>
          <w:ilvl w:val="0"/>
          <w:numId w:val="27"/>
        </w:numPr>
        <w:spacing w:after="0"/>
        <w:jc w:val="both"/>
      </w:pPr>
      <w:r w:rsidRPr="00F264E4">
        <w:t>pieniądzu;</w:t>
      </w:r>
    </w:p>
    <w:p w:rsidR="00FF2974" w:rsidRDefault="00FF2974" w:rsidP="00FF2974">
      <w:pPr>
        <w:pStyle w:val="Akapitzlist"/>
        <w:numPr>
          <w:ilvl w:val="0"/>
          <w:numId w:val="27"/>
        </w:numPr>
        <w:spacing w:after="0"/>
        <w:jc w:val="both"/>
      </w:pPr>
      <w:r w:rsidRPr="00F264E4">
        <w:t>poręczeniach bankowych lub poręczeniach spółdzielczej kasy oszczędnościowo-kredytowej, z tym że zobowiązanie kasy jest zawsze zobowiązaniem pieniężnym;</w:t>
      </w:r>
    </w:p>
    <w:p w:rsidR="00FF2974" w:rsidRDefault="00FF2974" w:rsidP="00FF2974">
      <w:pPr>
        <w:pStyle w:val="Akapitzlist"/>
        <w:numPr>
          <w:ilvl w:val="0"/>
          <w:numId w:val="27"/>
        </w:numPr>
        <w:spacing w:after="0"/>
        <w:jc w:val="both"/>
      </w:pPr>
      <w:r w:rsidRPr="00F264E4">
        <w:t>gwarancjach bankowych;</w:t>
      </w:r>
    </w:p>
    <w:p w:rsidR="00FF2974" w:rsidRDefault="00FF2974" w:rsidP="00FF2974">
      <w:pPr>
        <w:pStyle w:val="Akapitzlist"/>
        <w:numPr>
          <w:ilvl w:val="0"/>
          <w:numId w:val="27"/>
        </w:numPr>
        <w:spacing w:after="0"/>
        <w:jc w:val="both"/>
      </w:pPr>
      <w:r w:rsidRPr="00F264E4">
        <w:t>gwarancjach ubezpieczeniowych;</w:t>
      </w:r>
    </w:p>
    <w:p w:rsidR="00FF2974" w:rsidRDefault="00FF2974" w:rsidP="00FF2974">
      <w:pPr>
        <w:pStyle w:val="Akapitzlist"/>
        <w:numPr>
          <w:ilvl w:val="0"/>
          <w:numId w:val="27"/>
        </w:numPr>
        <w:spacing w:after="0"/>
        <w:jc w:val="both"/>
      </w:pPr>
      <w:r w:rsidRPr="00F264E4">
        <w:t>poręczeniach udzielanych przez podmioty, o których mowa w art. 6b ust. 5 pkt 2 ustawy z dnia 9 listopada 2000 r. o utworzeniu Polskiej Agencji Rozwoju Przedsiębiorczości.</w:t>
      </w:r>
    </w:p>
    <w:p w:rsidR="00FF2974" w:rsidRDefault="00FF2974" w:rsidP="00FF2974">
      <w:pPr>
        <w:pStyle w:val="Akapitzlist"/>
        <w:numPr>
          <w:ilvl w:val="1"/>
          <w:numId w:val="2"/>
        </w:numPr>
        <w:spacing w:after="0"/>
        <w:jc w:val="both"/>
      </w:pPr>
      <w:r>
        <w:t xml:space="preserve">Zamawiający nie wyraża zgody na wniesienie zabezpieczenia w formach przewidzianych w art. 148 ust. 2 ustawy PZP. </w:t>
      </w:r>
    </w:p>
    <w:p w:rsidR="00FF2974" w:rsidRDefault="00FF2974" w:rsidP="00FF2974">
      <w:pPr>
        <w:pStyle w:val="Akapitzlist"/>
        <w:numPr>
          <w:ilvl w:val="1"/>
          <w:numId w:val="2"/>
        </w:numPr>
        <w:spacing w:after="0"/>
        <w:jc w:val="both"/>
      </w:pPr>
      <w:r>
        <w:t>W przypadku wniesienia wadium w pieniądzu Wykonawca może wyrazić zgodę na zaliczenie kwoty wadium na poczet zabezpieczenia.</w:t>
      </w:r>
    </w:p>
    <w:p w:rsidR="00FF2974" w:rsidRDefault="00FF2974" w:rsidP="00FF2974">
      <w:pPr>
        <w:pStyle w:val="Akapitzlist"/>
        <w:numPr>
          <w:ilvl w:val="1"/>
          <w:numId w:val="2"/>
        </w:numPr>
        <w:spacing w:after="0"/>
        <w:jc w:val="both"/>
      </w:pPr>
      <w:r>
        <w:t>W przypadku wniesienia zabezpieczenia należytego wykonania umowy w formie innej niż w pieniądzu, przed podpisaniem umowy Wykonawca jest zobowiązany przedstawić do akceptacji Zamawiającemu treść dokumentu gwarancji (bankowej lub ubezpieczeniowej) lub poręczenia.</w:t>
      </w:r>
    </w:p>
    <w:p w:rsidR="00FF2974" w:rsidRDefault="00FF2974" w:rsidP="00FF2974">
      <w:pPr>
        <w:pStyle w:val="Akapitzlist"/>
        <w:numPr>
          <w:ilvl w:val="1"/>
          <w:numId w:val="2"/>
        </w:numPr>
        <w:spacing w:after="0"/>
        <w:jc w:val="both"/>
      </w:pPr>
      <w:r>
        <w:t>W trakcie realizacji umowy Wykonawca może dokonać zmiany formy zabezpieczenia na jedną lub kilka form, o których mowa w art. 148 ust. 1 ustawy PZP. Zmiana formy zabezpieczenia jest dokonywana z zachowaniem ciągłości zabezpieczenia i bez zmniejszenia jego wysokości.</w:t>
      </w:r>
    </w:p>
    <w:p w:rsidR="00FF2974" w:rsidRDefault="00FF2974" w:rsidP="00FF2974">
      <w:pPr>
        <w:pStyle w:val="Akapitzlist"/>
        <w:numPr>
          <w:ilvl w:val="1"/>
          <w:numId w:val="2"/>
        </w:numPr>
        <w:spacing w:after="0"/>
        <w:jc w:val="both"/>
      </w:pPr>
      <w:r>
        <w:t>Jeżeli okres na jaki ma zostać wniesione zabezpieczenie przekracza 5 lat, zabezpieczenie w pieniądzu wnosi się na cały okres, a zabezpieczenie w innej formie wnosi się na okres nie krótszy niż 5 lat, z jednoczesnym zobowiązaniem się Wykonawcy do przedłużenia zabezpieczenia lub wniesienia nowego zabezpieczenia na kolejne okresy.</w:t>
      </w:r>
    </w:p>
    <w:p w:rsidR="00FF2974" w:rsidRDefault="00FF2974" w:rsidP="00FF2974">
      <w:pPr>
        <w:pStyle w:val="Akapitzlist"/>
        <w:numPr>
          <w:ilvl w:val="1"/>
          <w:numId w:val="2"/>
        </w:numPr>
        <w:spacing w:after="0"/>
        <w:jc w:val="both"/>
      </w:pPr>
      <w: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r w:rsidRPr="00F264E4">
        <w:t xml:space="preserve"> </w:t>
      </w:r>
    </w:p>
    <w:p w:rsidR="00FF2974" w:rsidRDefault="00FF2974" w:rsidP="00FF2974">
      <w:pPr>
        <w:pStyle w:val="Styl1"/>
        <w:jc w:val="both"/>
      </w:pPr>
      <w:r w:rsidRPr="00F264E4">
        <w:t>Z dokumentu stwierdzającego wniesienie zabezpieczenia w formie innej niż w pieniądzu, musi wynikać, że zabezpieczenie dotyczy należytego wykonania umowy w sp</w:t>
      </w:r>
      <w:r>
        <w:t>rawie zamówienia publicznego na (</w:t>
      </w:r>
      <w:r w:rsidR="0078303E">
        <w:t>wpisać w zależności,</w:t>
      </w:r>
      <w:r>
        <w:t xml:space="preserve"> </w:t>
      </w:r>
      <w:r w:rsidR="0078303E">
        <w:t xml:space="preserve">której </w:t>
      </w:r>
      <w:r>
        <w:t>części zamówienia dotyczy) :</w:t>
      </w:r>
    </w:p>
    <w:p w:rsidR="00FF2974" w:rsidRPr="00FF2974" w:rsidRDefault="00FF2974" w:rsidP="00FF2974">
      <w:pPr>
        <w:pStyle w:val="Styl1"/>
        <w:widowControl w:val="0"/>
        <w:numPr>
          <w:ilvl w:val="0"/>
          <w:numId w:val="0"/>
        </w:numPr>
        <w:suppressAutoHyphens/>
        <w:autoSpaceDE w:val="0"/>
        <w:spacing w:before="60" w:after="0" w:line="276" w:lineRule="auto"/>
        <w:ind w:left="720" w:hanging="360"/>
        <w:jc w:val="both"/>
        <w:rPr>
          <w:b/>
        </w:rPr>
      </w:pPr>
      <w:r w:rsidRPr="00FF2974">
        <w:rPr>
          <w:b/>
        </w:rPr>
        <w:t>Część nr 1- „Termomodernizacja budynku Zespołu Szkolno- Przedszkolnego w Dulczy Wielkiej”</w:t>
      </w:r>
    </w:p>
    <w:p w:rsidR="00FF2974" w:rsidRPr="00FF2974" w:rsidRDefault="00FF2974" w:rsidP="00FF2974">
      <w:pPr>
        <w:pStyle w:val="Styl1"/>
        <w:numPr>
          <w:ilvl w:val="0"/>
          <w:numId w:val="0"/>
        </w:numPr>
        <w:ind w:left="720" w:hanging="360"/>
        <w:jc w:val="both"/>
        <w:rPr>
          <w:b/>
        </w:rPr>
      </w:pPr>
      <w:r w:rsidRPr="00FF2974">
        <w:rPr>
          <w:b/>
        </w:rPr>
        <w:t>Część nr 2- „Termomodernizacja budynku Zespołu Szkolno- Przedszkolnego w Dulczy Wielkiej- wykonanie modernizacji instalacji systemu grzewczego”</w:t>
      </w:r>
    </w:p>
    <w:p w:rsidR="00FF2974" w:rsidRPr="00FF2974" w:rsidRDefault="00FF2974" w:rsidP="00FF2974">
      <w:pPr>
        <w:pStyle w:val="Styl1"/>
        <w:widowControl w:val="0"/>
        <w:numPr>
          <w:ilvl w:val="0"/>
          <w:numId w:val="0"/>
        </w:numPr>
        <w:suppressAutoHyphens/>
        <w:autoSpaceDE w:val="0"/>
        <w:spacing w:before="60" w:after="0" w:line="276" w:lineRule="auto"/>
        <w:ind w:left="720" w:hanging="360"/>
        <w:jc w:val="both"/>
        <w:rPr>
          <w:b/>
        </w:rPr>
      </w:pPr>
      <w:r w:rsidRPr="00FF2974">
        <w:rPr>
          <w:b/>
        </w:rPr>
        <w:t>Część nr 3 - „Termomodernizacja budynku Zespołu Szkolno- Przedszkolnego w Dulczy Wielkiej- wykonanie robót remontowych na obiekcie ZSP w Dulczy Wielkiej”</w:t>
      </w:r>
    </w:p>
    <w:p w:rsidR="00FF2974" w:rsidRPr="00FF2974" w:rsidRDefault="00FF2974" w:rsidP="00FF2974">
      <w:pPr>
        <w:pStyle w:val="Styl1"/>
        <w:widowControl w:val="0"/>
        <w:numPr>
          <w:ilvl w:val="0"/>
          <w:numId w:val="0"/>
        </w:numPr>
        <w:suppressAutoHyphens/>
        <w:autoSpaceDE w:val="0"/>
        <w:spacing w:before="60" w:after="0" w:line="276" w:lineRule="auto"/>
        <w:ind w:left="720" w:hanging="360"/>
        <w:jc w:val="both"/>
        <w:rPr>
          <w:b/>
        </w:rPr>
      </w:pPr>
      <w:r w:rsidRPr="00FF2974">
        <w:rPr>
          <w:b/>
        </w:rPr>
        <w:t>Część nr 4 - „Termomodernizacja budynku Zespołu Szkolno- Przedszkolnego w Dulczy Wielkiej- wykonanie placu apelowego</w:t>
      </w:r>
      <w:r>
        <w:rPr>
          <w:b/>
        </w:rPr>
        <w:t>”</w:t>
      </w:r>
    </w:p>
    <w:p w:rsidR="00FF2974" w:rsidRPr="00530582" w:rsidRDefault="00FF2974" w:rsidP="00FF2974">
      <w:pPr>
        <w:pStyle w:val="Styl1"/>
        <w:numPr>
          <w:ilvl w:val="0"/>
          <w:numId w:val="0"/>
        </w:numPr>
        <w:jc w:val="both"/>
      </w:pPr>
    </w:p>
    <w:p w:rsidR="00FF2974" w:rsidRDefault="00FF2974" w:rsidP="00FF2974">
      <w:pPr>
        <w:pStyle w:val="Styl1"/>
        <w:spacing w:after="0"/>
        <w:jc w:val="both"/>
      </w:pPr>
      <w:r w:rsidRPr="00F264E4">
        <w:t>Zabezpieczenie wnoszone w pieniądzu Wykonawca wpłaci przelewem na następujący rachunek bankowy Zamawiającego:</w:t>
      </w:r>
      <w:r>
        <w:t xml:space="preserve"> </w:t>
      </w:r>
    </w:p>
    <w:p w:rsidR="00FF2974" w:rsidRDefault="00FF2974" w:rsidP="00FF2974">
      <w:pPr>
        <w:pStyle w:val="Styl1"/>
        <w:widowControl w:val="0"/>
        <w:numPr>
          <w:ilvl w:val="0"/>
          <w:numId w:val="0"/>
        </w:numPr>
        <w:suppressAutoHyphens/>
        <w:autoSpaceDE w:val="0"/>
        <w:spacing w:before="60" w:after="0" w:line="276" w:lineRule="auto"/>
        <w:ind w:left="720" w:hanging="360"/>
        <w:jc w:val="both"/>
      </w:pPr>
      <w:r w:rsidRPr="00FF2974">
        <w:rPr>
          <w:b/>
        </w:rPr>
        <w:t>Bank Spółdzielczy Radomyśl Wielki Nr 80 9479 0009 2001 0000 0169 0033</w:t>
      </w:r>
      <w:r w:rsidRPr="00F264E4">
        <w:t xml:space="preserve"> z podaniem tytułu: </w:t>
      </w:r>
      <w:r w:rsidRPr="00611DC0">
        <w:t>„zabezpieczenie należytego wykonania umowy na zadanie pn.</w:t>
      </w:r>
      <w:r>
        <w:t xml:space="preserve"> (w zależności </w:t>
      </w:r>
      <w:r w:rsidR="0078303E">
        <w:t>której</w:t>
      </w:r>
      <w:r>
        <w:t xml:space="preserve"> części </w:t>
      </w:r>
      <w:r w:rsidR="0078303E">
        <w:t>zamówienia</w:t>
      </w:r>
      <w:r>
        <w:t xml:space="preserve"> dotyczy):</w:t>
      </w:r>
    </w:p>
    <w:p w:rsidR="00FF2974" w:rsidRPr="00FF2974" w:rsidRDefault="00FF2974" w:rsidP="00FF2974">
      <w:pPr>
        <w:pStyle w:val="Styl1"/>
        <w:widowControl w:val="0"/>
        <w:numPr>
          <w:ilvl w:val="0"/>
          <w:numId w:val="0"/>
        </w:numPr>
        <w:suppressAutoHyphens/>
        <w:autoSpaceDE w:val="0"/>
        <w:spacing w:before="60" w:after="0" w:line="276" w:lineRule="auto"/>
        <w:ind w:left="720" w:hanging="360"/>
        <w:jc w:val="both"/>
        <w:rPr>
          <w:b/>
        </w:rPr>
      </w:pPr>
      <w:r w:rsidRPr="00611DC0">
        <w:t xml:space="preserve"> </w:t>
      </w:r>
      <w:r w:rsidRPr="00FF2974">
        <w:rPr>
          <w:b/>
        </w:rPr>
        <w:t>Część nr 1- „Termomodernizacja budynku Zespołu Szkolno- Przedszkolnego w Dulczy Wielkiej”</w:t>
      </w:r>
    </w:p>
    <w:p w:rsidR="00FF2974" w:rsidRPr="00FF2974" w:rsidRDefault="00FF2974" w:rsidP="00FF2974">
      <w:pPr>
        <w:pStyle w:val="Styl1"/>
        <w:numPr>
          <w:ilvl w:val="0"/>
          <w:numId w:val="0"/>
        </w:numPr>
        <w:ind w:left="720" w:hanging="360"/>
        <w:jc w:val="both"/>
        <w:rPr>
          <w:b/>
        </w:rPr>
      </w:pPr>
      <w:r w:rsidRPr="00FF2974">
        <w:rPr>
          <w:b/>
        </w:rPr>
        <w:t>Część nr 2- „Termomodernizacja budynku Zespołu Szkolno- Przedszkolnego w Dulczy Wielkiej- wykonanie modernizacji instalacji systemu grzewczego”</w:t>
      </w:r>
    </w:p>
    <w:p w:rsidR="00FF2974" w:rsidRPr="00FF2974" w:rsidRDefault="00FF2974" w:rsidP="00FF2974">
      <w:pPr>
        <w:pStyle w:val="Styl1"/>
        <w:widowControl w:val="0"/>
        <w:numPr>
          <w:ilvl w:val="0"/>
          <w:numId w:val="0"/>
        </w:numPr>
        <w:suppressAutoHyphens/>
        <w:autoSpaceDE w:val="0"/>
        <w:spacing w:before="60" w:after="0" w:line="276" w:lineRule="auto"/>
        <w:ind w:left="720" w:hanging="360"/>
        <w:jc w:val="both"/>
        <w:rPr>
          <w:b/>
        </w:rPr>
      </w:pPr>
      <w:r w:rsidRPr="00FF2974">
        <w:rPr>
          <w:b/>
        </w:rPr>
        <w:t>Część nr 3 - „Termomodernizacja budynku Zespołu Szkolno- Przedszkolnego w Dulczy Wielkiej- wykonanie robót remontowych na obiekcie ZSP w Dulczy Wielkiej”</w:t>
      </w:r>
    </w:p>
    <w:p w:rsidR="00FF2974" w:rsidRDefault="00FF2974" w:rsidP="00FF2974">
      <w:pPr>
        <w:pStyle w:val="Styl1"/>
        <w:numPr>
          <w:ilvl w:val="0"/>
          <w:numId w:val="0"/>
        </w:numPr>
        <w:spacing w:after="0"/>
        <w:ind w:left="720" w:hanging="360"/>
        <w:jc w:val="both"/>
      </w:pPr>
      <w:r w:rsidRPr="00FF2974">
        <w:rPr>
          <w:b/>
        </w:rPr>
        <w:t>Część nr 4 - „Termomodernizacja budynku Zespołu Szkolno- Przedszkolnego w Dulczy Wielkiej- wykonanie placu apelowego</w:t>
      </w:r>
      <w:r>
        <w:rPr>
          <w:b/>
        </w:rPr>
        <w:t>”</w:t>
      </w:r>
    </w:p>
    <w:p w:rsidR="00FF2974" w:rsidRPr="00FF2974" w:rsidRDefault="00FF2974" w:rsidP="00FF2974">
      <w:pPr>
        <w:pStyle w:val="Styl1"/>
        <w:numPr>
          <w:ilvl w:val="0"/>
          <w:numId w:val="0"/>
        </w:numPr>
        <w:spacing w:after="0"/>
        <w:ind w:left="720"/>
        <w:jc w:val="both"/>
      </w:pPr>
    </w:p>
    <w:p w:rsidR="00FF2974" w:rsidRDefault="00FF2974" w:rsidP="00D4361D">
      <w:pPr>
        <w:pStyle w:val="Styl1"/>
        <w:spacing w:after="0"/>
        <w:jc w:val="both"/>
      </w:pPr>
      <w:r w:rsidRPr="00F264E4">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rsidR="00FF2974" w:rsidRDefault="00FF2974" w:rsidP="00FF2974">
      <w:pPr>
        <w:pStyle w:val="Akapitzlist"/>
        <w:numPr>
          <w:ilvl w:val="1"/>
          <w:numId w:val="2"/>
        </w:numPr>
        <w:spacing w:after="0"/>
        <w:jc w:val="both"/>
      </w:pPr>
      <w:r w:rsidRPr="00F264E4">
        <w:t>Zabezpieczenie należytego wykonania Umowy zostanie zwolnione i zwrócone Wykonawcy w następujący sposób:</w:t>
      </w:r>
    </w:p>
    <w:p w:rsidR="00FF2974" w:rsidRDefault="00FF2974" w:rsidP="00FF2974">
      <w:pPr>
        <w:pStyle w:val="Akapitzlist"/>
        <w:numPr>
          <w:ilvl w:val="0"/>
          <w:numId w:val="28"/>
        </w:numPr>
        <w:spacing w:after="0"/>
        <w:jc w:val="both"/>
      </w:pPr>
      <w:r w:rsidRPr="00F264E4">
        <w:t>70% wartości zabezpieczenia w terminie 30 dni od dnia wykonania Kontraktu i uznania go przez Zamawiającego za należycie wykonany,</w:t>
      </w:r>
    </w:p>
    <w:p w:rsidR="00FF2974" w:rsidRDefault="00FF2974" w:rsidP="00FF2974">
      <w:pPr>
        <w:pStyle w:val="Akapitzlist"/>
        <w:numPr>
          <w:ilvl w:val="0"/>
          <w:numId w:val="28"/>
        </w:numPr>
        <w:spacing w:after="0"/>
        <w:jc w:val="both"/>
      </w:pPr>
      <w:r w:rsidRPr="00F264E4">
        <w:t>30% wartości zabezpieczenia nie później niż w 15 dniu po upływie okresu rękojmi za wady.</w:t>
      </w:r>
    </w:p>
    <w:p w:rsidR="00FF2974" w:rsidRPr="00F264E4" w:rsidRDefault="00FF2974" w:rsidP="00FF2974">
      <w:pPr>
        <w:pStyle w:val="Akapitzlist"/>
        <w:numPr>
          <w:ilvl w:val="1"/>
          <w:numId w:val="2"/>
        </w:numPr>
        <w:spacing w:after="0"/>
        <w:jc w:val="both"/>
      </w:pPr>
      <w:r w:rsidRPr="00F264E4">
        <w:t xml:space="preserve">Jeżeli Wykonawca, którego oferta została wybrana nie wniesie zabezpieczenia należytego wykonania </w:t>
      </w:r>
      <w:r>
        <w:t>umowy</w:t>
      </w:r>
      <w:r w:rsidRPr="00F264E4">
        <w:t>, Zamawiający może wybrać najkorzystniejszą ofertę spośród pozostałych ofert stosownie do treści art. 94 ust. 3 ust</w:t>
      </w:r>
      <w:r>
        <w:t xml:space="preserve">awy PZP. </w:t>
      </w:r>
    </w:p>
    <w:p w:rsidR="008C09F9" w:rsidRDefault="008C09F9" w:rsidP="00A012E5">
      <w:pPr>
        <w:spacing w:after="0" w:line="240" w:lineRule="auto"/>
      </w:pPr>
    </w:p>
    <w:p w:rsidR="009053C5" w:rsidRDefault="00F5140F" w:rsidP="0093562D">
      <w:pPr>
        <w:pStyle w:val="Akapitzlist"/>
        <w:numPr>
          <w:ilvl w:val="0"/>
          <w:numId w:val="2"/>
        </w:numPr>
        <w:spacing w:after="0" w:line="240" w:lineRule="auto"/>
        <w:rPr>
          <w:b/>
        </w:rPr>
      </w:pPr>
      <w:r w:rsidRPr="0093562D">
        <w:rPr>
          <w:b/>
        </w:rPr>
        <w:t>ISTOTNE DLA STRON POSTANOWIENIA, KTÓRE ZOSTANĄ WPROWADZONE DO TREŚCI ZAWIERANEJ UMOWY W SPRAWIE ZAMÓWIENIA PUBLICZNEGO.</w:t>
      </w:r>
    </w:p>
    <w:p w:rsidR="0093562D" w:rsidRDefault="0093562D" w:rsidP="0093562D">
      <w:pPr>
        <w:spacing w:after="0" w:line="240" w:lineRule="auto"/>
        <w:rPr>
          <w:b/>
        </w:rPr>
      </w:pPr>
    </w:p>
    <w:p w:rsidR="00A012E5" w:rsidRDefault="00E94ADD" w:rsidP="00C34A77">
      <w:pPr>
        <w:pStyle w:val="Akapitzlist"/>
        <w:numPr>
          <w:ilvl w:val="1"/>
          <w:numId w:val="2"/>
        </w:numPr>
        <w:spacing w:after="0" w:line="240" w:lineRule="auto"/>
        <w:jc w:val="both"/>
      </w:pPr>
      <w:r w:rsidRPr="00E94ADD">
        <w:t xml:space="preserve">Istotne </w:t>
      </w:r>
      <w:r>
        <w:t>postanowienia umowy zostały zawarte w</w:t>
      </w:r>
      <w:r w:rsidR="006B19DA">
        <w:t xml:space="preserve"> </w:t>
      </w:r>
      <w:r w:rsidR="006B19DA" w:rsidRPr="006B19DA">
        <w:rPr>
          <w:b/>
        </w:rPr>
        <w:t>projekcie</w:t>
      </w:r>
      <w:r w:rsidR="00322191">
        <w:rPr>
          <w:b/>
        </w:rPr>
        <w:t xml:space="preserve"> umowy stanowiącym</w:t>
      </w:r>
      <w:r>
        <w:t xml:space="preserve"> </w:t>
      </w:r>
      <w:r w:rsidR="00322191" w:rsidRPr="00322191">
        <w:rPr>
          <w:b/>
        </w:rPr>
        <w:t>Rozdział V</w:t>
      </w:r>
      <w:r w:rsidR="006B19DA" w:rsidRPr="00322191">
        <w:rPr>
          <w:b/>
        </w:rPr>
        <w:t xml:space="preserve"> </w:t>
      </w:r>
      <w:r w:rsidR="003A6D43" w:rsidRPr="00322191">
        <w:rPr>
          <w:b/>
        </w:rPr>
        <w:t>do SIWZ</w:t>
      </w:r>
      <w:r w:rsidRPr="00322191">
        <w:t>. Z wykonawcą</w:t>
      </w:r>
      <w:r w:rsidRPr="00BD3000">
        <w:rPr>
          <w:color w:val="000000"/>
        </w:rPr>
        <w:t xml:space="preserve">, którego oferta zostanie </w:t>
      </w:r>
      <w:r>
        <w:rPr>
          <w:color w:val="000000"/>
        </w:rPr>
        <w:t>wybrana zawarta zostanie umowa zgodnie ze wzorem.</w:t>
      </w:r>
    </w:p>
    <w:p w:rsidR="00E94ADD" w:rsidRDefault="00E94ADD" w:rsidP="003A6D43">
      <w:pPr>
        <w:pStyle w:val="Akapitzlist"/>
        <w:numPr>
          <w:ilvl w:val="1"/>
          <w:numId w:val="2"/>
        </w:numPr>
        <w:spacing w:after="0" w:line="240" w:lineRule="auto"/>
        <w:jc w:val="both"/>
      </w:pPr>
      <w:r>
        <w:t>Zakazane są istotne zmiany postanowień zawartej umowy w stosunku do treści oferty, na podstawie której dokonano wyboru wykonawcy, chyba że wystąpią okoliczności które przemawiają za koniecznością zmiany postanowień umowy. W szczególności mogą  to być:</w:t>
      </w:r>
    </w:p>
    <w:p w:rsidR="00E94ADD" w:rsidRDefault="00E94ADD" w:rsidP="003A6D43">
      <w:pPr>
        <w:pStyle w:val="Akapitzlist"/>
        <w:spacing w:after="0" w:line="240" w:lineRule="auto"/>
        <w:jc w:val="both"/>
      </w:pPr>
      <w:r>
        <w:t>- niesprzyjające warunki atmosferyczne (np. opady deszczu, silny wiatr, temperatura powietrza), przy których niedopuszczalne jest prowadzenie robót drogowych (powodzie) powodujące utrudnienia w realizacji przedmiotu umowy;</w:t>
      </w:r>
    </w:p>
    <w:p w:rsidR="00E94ADD" w:rsidRDefault="00E94ADD" w:rsidP="003A6D43">
      <w:pPr>
        <w:pStyle w:val="Akapitzlist"/>
        <w:spacing w:after="0" w:line="240" w:lineRule="auto"/>
        <w:jc w:val="both"/>
      </w:pPr>
      <w:r>
        <w:t>- działanie siły wyższej;</w:t>
      </w:r>
    </w:p>
    <w:p w:rsidR="00E94ADD" w:rsidRDefault="00E94ADD" w:rsidP="003A6D43">
      <w:pPr>
        <w:pStyle w:val="Akapitzlist"/>
        <w:spacing w:after="0" w:line="240" w:lineRule="auto"/>
        <w:jc w:val="both"/>
      </w:pPr>
      <w:r>
        <w:t>- okoliczności powodujące, że przedmiot umowy nie może zostać zrealizowany zgodnie z zasadami wiedzy inżynierskiej;</w:t>
      </w:r>
    </w:p>
    <w:p w:rsidR="00E94ADD" w:rsidRDefault="00E94ADD" w:rsidP="003A6D43">
      <w:pPr>
        <w:pStyle w:val="Akapitzlist"/>
        <w:spacing w:after="0" w:line="240" w:lineRule="auto"/>
        <w:jc w:val="both"/>
      </w:pPr>
      <w:r>
        <w:t>- zmiany obowiązującego prawa powodujące, że realizacja przedmiotu umowy w niezmienionej postaci stanie się niecelowa;</w:t>
      </w:r>
    </w:p>
    <w:p w:rsidR="00E94ADD" w:rsidRDefault="00E94ADD" w:rsidP="003A6D43">
      <w:pPr>
        <w:pStyle w:val="Akapitzlist"/>
        <w:spacing w:after="0" w:line="240" w:lineRule="auto"/>
        <w:jc w:val="both"/>
      </w:pPr>
      <w:r>
        <w:t>- udokumentowana niezależna od Zamawiającego i Wykonawcy przewlekłość postępowania o uzyskanie od instytucji i urzędów dokumentów (np. pozwoleń, decyzji, uzgodnień) niezbędnych do realizacji umowy;</w:t>
      </w:r>
    </w:p>
    <w:p w:rsidR="00E94ADD" w:rsidRDefault="00E94ADD" w:rsidP="003A6D43">
      <w:pPr>
        <w:pStyle w:val="Akapitzlist"/>
        <w:spacing w:after="0" w:line="240" w:lineRule="auto"/>
        <w:jc w:val="both"/>
      </w:pPr>
      <w:r>
        <w:t xml:space="preserve">- wystąpienie okoliczności powodujących zmiany w przedmiocie umowy (np. zmiana technologii, zmiana materiału); </w:t>
      </w:r>
    </w:p>
    <w:p w:rsidR="00E94ADD" w:rsidRPr="003A6D43" w:rsidRDefault="00E94ADD" w:rsidP="003A6D43">
      <w:pPr>
        <w:pStyle w:val="Akapitzlist"/>
        <w:spacing w:after="0" w:line="240" w:lineRule="auto"/>
        <w:jc w:val="both"/>
      </w:pPr>
      <w:r w:rsidRPr="003A6D43">
        <w:t>- wystąpienie konieczności zmniejszenia wartości robót z tytułu dokonania potrąceń za wady trwałe;</w:t>
      </w:r>
    </w:p>
    <w:p w:rsidR="00E94ADD" w:rsidRDefault="00E94ADD" w:rsidP="003A6D43">
      <w:pPr>
        <w:pStyle w:val="Akapitzlist"/>
        <w:spacing w:after="0" w:line="240" w:lineRule="auto"/>
        <w:jc w:val="both"/>
      </w:pPr>
      <w:r>
        <w:t>- wystąpienie okoliczności powodujących konieczność zmiany osób, które będą uczestniczyć w wykonaniu przedmiotu zamówienia (przewidzianych w ofercie), na osoby o co najmniej równoważnych kwalifikacjach i doświadczeniu;</w:t>
      </w:r>
    </w:p>
    <w:p w:rsidR="00E94ADD" w:rsidRDefault="00E94ADD" w:rsidP="00F41CB0">
      <w:pPr>
        <w:pStyle w:val="Akapitzlist"/>
        <w:spacing w:after="0" w:line="240" w:lineRule="auto"/>
        <w:jc w:val="both"/>
      </w:pPr>
      <w:r>
        <w:t>- wystąpienie okoliczności powodujących konieczność zmiany terminu/terminów wykonania umowy;</w:t>
      </w:r>
    </w:p>
    <w:p w:rsidR="00E94ADD" w:rsidRDefault="00E94ADD" w:rsidP="00F41CB0">
      <w:pPr>
        <w:pStyle w:val="Akapitzlist"/>
        <w:spacing w:after="0" w:line="240" w:lineRule="auto"/>
        <w:jc w:val="both"/>
      </w:pPr>
      <w:r>
        <w:t>- zmiany obowiązujących stawek podatku VAT;</w:t>
      </w:r>
    </w:p>
    <w:p w:rsidR="00E94ADD" w:rsidRDefault="00E94ADD" w:rsidP="00F41CB0">
      <w:pPr>
        <w:pStyle w:val="Akapitzlist"/>
        <w:spacing w:after="0" w:line="240" w:lineRule="auto"/>
        <w:jc w:val="both"/>
      </w:pPr>
      <w:r>
        <w:t>- zmiana podwykonawcy.</w:t>
      </w:r>
    </w:p>
    <w:p w:rsidR="00A012E5" w:rsidRDefault="00E94ADD" w:rsidP="00F41CB0">
      <w:pPr>
        <w:spacing w:after="0" w:line="240" w:lineRule="auto"/>
        <w:jc w:val="both"/>
      </w:pPr>
      <w:r>
        <w:t xml:space="preserve">Powyższe okoliczności stanowią warunki zmiany umowy, o których mowa w art. 144 ust. 1 </w:t>
      </w:r>
      <w:r w:rsidR="00E96545">
        <w:t xml:space="preserve">pkt 1 ustawy </w:t>
      </w:r>
      <w:r>
        <w:t>PZP w przypadku wystąpienia takiej okoliczności.</w:t>
      </w:r>
    </w:p>
    <w:p w:rsidR="00A012E5" w:rsidRDefault="00E94ADD" w:rsidP="00F41CB0">
      <w:pPr>
        <w:pStyle w:val="Akapitzlist"/>
        <w:numPr>
          <w:ilvl w:val="1"/>
          <w:numId w:val="2"/>
        </w:numPr>
        <w:spacing w:after="0" w:line="240" w:lineRule="auto"/>
        <w:jc w:val="both"/>
      </w:pPr>
      <w:r w:rsidRPr="00E94ADD">
        <w:t>Wszelkie zmiany i uzupełnienia treści umowy wymagają formy pisemnej w postaci aneksu pod rygorem nieważności.</w:t>
      </w:r>
      <w:r>
        <w:t xml:space="preserve"> </w:t>
      </w:r>
      <w:r w:rsidRPr="00E94ADD">
        <w:t>Podpisanie aneksu do umowy powinno być poprzedzone sporządzeniem protokołu konieczności zawierającego istotne okoliczności potwierdzające konieczność zawarcia aneksu.</w:t>
      </w:r>
    </w:p>
    <w:p w:rsidR="00F74F2D" w:rsidRPr="00E94ADD" w:rsidRDefault="00E94ADD" w:rsidP="00F41CB0">
      <w:pPr>
        <w:pStyle w:val="Akapitzlist"/>
        <w:numPr>
          <w:ilvl w:val="1"/>
          <w:numId w:val="2"/>
        </w:numPr>
        <w:spacing w:after="0" w:line="240" w:lineRule="auto"/>
        <w:jc w:val="both"/>
      </w:pPr>
      <w:r w:rsidRPr="00E94ADD">
        <w:t>Umowa podlega unieważnieniu w przypadku zaistnienia okoliczności określonych w art. 140</w:t>
      </w:r>
      <w:r w:rsidR="005E4AFB">
        <w:t xml:space="preserve"> ust. 3</w:t>
      </w:r>
      <w:r w:rsidRPr="00E94ADD">
        <w:t xml:space="preserve"> i 146 </w:t>
      </w:r>
      <w:r w:rsidR="005E4AFB">
        <w:t xml:space="preserve">ustawy </w:t>
      </w:r>
      <w:r w:rsidRPr="00E94ADD">
        <w:t>PZP.</w:t>
      </w:r>
    </w:p>
    <w:p w:rsidR="00F74F2D" w:rsidRDefault="00F74F2D" w:rsidP="0093562D">
      <w:pPr>
        <w:spacing w:after="0" w:line="240" w:lineRule="auto"/>
        <w:rPr>
          <w:b/>
        </w:rPr>
      </w:pPr>
    </w:p>
    <w:p w:rsidR="00F74F2D" w:rsidRPr="00033F47" w:rsidRDefault="00F5140F" w:rsidP="00F74F2D">
      <w:pPr>
        <w:pStyle w:val="Akapitzlist"/>
        <w:numPr>
          <w:ilvl w:val="0"/>
          <w:numId w:val="2"/>
        </w:numPr>
        <w:spacing w:after="0" w:line="240" w:lineRule="auto"/>
        <w:rPr>
          <w:b/>
        </w:rPr>
      </w:pPr>
      <w:r w:rsidRPr="00314602">
        <w:rPr>
          <w:rFonts w:cs="Arial"/>
          <w:b/>
          <w:bCs/>
          <w:lang w:eastAsia="pl-PL"/>
        </w:rPr>
        <w:t>POUCZENIE O ŚRODKACH OCHRONY PRAWNEJ</w:t>
      </w:r>
    </w:p>
    <w:p w:rsidR="008C09F9" w:rsidRDefault="00F74F2D" w:rsidP="00F74F2D">
      <w:pPr>
        <w:spacing w:after="0" w:line="240" w:lineRule="auto"/>
      </w:pPr>
      <w:r w:rsidRPr="00F74F2D">
        <w:t xml:space="preserve">Wykonawcy przysługują środki ochrony prawnej zgodnie </w:t>
      </w:r>
      <w:r w:rsidR="00322191">
        <w:t xml:space="preserve">z </w:t>
      </w:r>
      <w:r w:rsidRPr="00F74F2D">
        <w:t xml:space="preserve">Działem VI </w:t>
      </w:r>
      <w:r>
        <w:t xml:space="preserve">ustawy </w:t>
      </w:r>
      <w:r w:rsidRPr="00F74F2D">
        <w:t>PZP</w:t>
      </w:r>
      <w:r>
        <w:t>.</w:t>
      </w:r>
    </w:p>
    <w:p w:rsidR="0050339A" w:rsidRDefault="0050339A" w:rsidP="00F74F2D">
      <w:pPr>
        <w:spacing w:after="0" w:line="240" w:lineRule="auto"/>
      </w:pPr>
    </w:p>
    <w:p w:rsidR="0050339A" w:rsidRPr="00C34A77" w:rsidRDefault="00F5140F" w:rsidP="00F41CB0">
      <w:pPr>
        <w:pStyle w:val="Akapitzlist"/>
        <w:numPr>
          <w:ilvl w:val="0"/>
          <w:numId w:val="2"/>
        </w:numPr>
        <w:spacing w:after="0" w:line="240" w:lineRule="auto"/>
        <w:jc w:val="both"/>
        <w:rPr>
          <w:b/>
        </w:rPr>
      </w:pPr>
      <w:r>
        <w:rPr>
          <w:b/>
        </w:rPr>
        <w:t>POSTANOWIENIA KOŃCOWE</w:t>
      </w:r>
    </w:p>
    <w:p w:rsidR="0084744D" w:rsidRPr="003717B2" w:rsidRDefault="0050339A" w:rsidP="00F41CB0">
      <w:pPr>
        <w:pStyle w:val="Akapitzlist"/>
        <w:numPr>
          <w:ilvl w:val="1"/>
          <w:numId w:val="31"/>
        </w:numPr>
        <w:spacing w:after="0" w:line="240" w:lineRule="auto"/>
        <w:contextualSpacing w:val="0"/>
        <w:jc w:val="both"/>
        <w:rPr>
          <w:b/>
        </w:rPr>
      </w:pPr>
      <w:r w:rsidRPr="003717B2">
        <w:rPr>
          <w:b/>
        </w:rPr>
        <w:t xml:space="preserve">Zamawiający </w:t>
      </w:r>
      <w:r w:rsidR="00E34EC7">
        <w:rPr>
          <w:b/>
        </w:rPr>
        <w:t xml:space="preserve"> </w:t>
      </w:r>
      <w:r w:rsidRPr="003717B2">
        <w:rPr>
          <w:b/>
        </w:rPr>
        <w:t>dopuszcza składani</w:t>
      </w:r>
      <w:r w:rsidR="00EE797F">
        <w:rPr>
          <w:b/>
        </w:rPr>
        <w:t>e</w:t>
      </w:r>
      <w:r w:rsidRPr="003717B2">
        <w:rPr>
          <w:b/>
        </w:rPr>
        <w:t xml:space="preserve"> ofert częściowych.</w:t>
      </w:r>
    </w:p>
    <w:p w:rsidR="0050339A" w:rsidRPr="003717B2" w:rsidRDefault="0050339A" w:rsidP="00F41CB0">
      <w:pPr>
        <w:pStyle w:val="Akapitzlist"/>
        <w:numPr>
          <w:ilvl w:val="1"/>
          <w:numId w:val="31"/>
        </w:numPr>
        <w:spacing w:after="0" w:line="240" w:lineRule="auto"/>
        <w:contextualSpacing w:val="0"/>
        <w:jc w:val="both"/>
        <w:rPr>
          <w:b/>
        </w:rPr>
      </w:pPr>
      <w:r w:rsidRPr="003717B2">
        <w:rPr>
          <w:b/>
        </w:rPr>
        <w:t>Zamawiający nie dopuszcza składania ofert wariantowych.</w:t>
      </w:r>
    </w:p>
    <w:p w:rsidR="0050339A" w:rsidRPr="003717B2" w:rsidRDefault="0050339A" w:rsidP="00F41CB0">
      <w:pPr>
        <w:pStyle w:val="Akapitzlist"/>
        <w:numPr>
          <w:ilvl w:val="1"/>
          <w:numId w:val="31"/>
        </w:numPr>
        <w:spacing w:after="0" w:line="240" w:lineRule="auto"/>
        <w:contextualSpacing w:val="0"/>
        <w:jc w:val="both"/>
        <w:rPr>
          <w:b/>
        </w:rPr>
      </w:pPr>
      <w:r w:rsidRPr="003717B2">
        <w:rPr>
          <w:b/>
        </w:rPr>
        <w:t>Zamawiający nie zamierza zawierać umowy ramowej, ani ustanawiać dynamicznego systemu zakupów.</w:t>
      </w:r>
    </w:p>
    <w:p w:rsidR="0050339A" w:rsidRPr="003717B2" w:rsidRDefault="0050339A" w:rsidP="00F41CB0">
      <w:pPr>
        <w:pStyle w:val="Akapitzlist"/>
        <w:numPr>
          <w:ilvl w:val="1"/>
          <w:numId w:val="31"/>
        </w:numPr>
        <w:spacing w:after="0" w:line="240" w:lineRule="auto"/>
        <w:contextualSpacing w:val="0"/>
        <w:jc w:val="both"/>
        <w:rPr>
          <w:b/>
        </w:rPr>
      </w:pPr>
      <w:r w:rsidRPr="003717B2">
        <w:rPr>
          <w:b/>
        </w:rPr>
        <w:t>Zamawiający nie przewiduje aukcji elektronicznej.</w:t>
      </w:r>
    </w:p>
    <w:p w:rsidR="0050339A" w:rsidRPr="003717B2" w:rsidRDefault="0050339A" w:rsidP="00F41CB0">
      <w:pPr>
        <w:pStyle w:val="Akapitzlist"/>
        <w:numPr>
          <w:ilvl w:val="1"/>
          <w:numId w:val="31"/>
        </w:numPr>
        <w:spacing w:after="0" w:line="240" w:lineRule="auto"/>
        <w:contextualSpacing w:val="0"/>
        <w:jc w:val="both"/>
        <w:rPr>
          <w:b/>
        </w:rPr>
      </w:pPr>
      <w:r w:rsidRPr="003717B2">
        <w:rPr>
          <w:b/>
        </w:rPr>
        <w:t>Zamawiający nie przewiduje zwrotu kosztów udziału w postępowaniu.</w:t>
      </w:r>
    </w:p>
    <w:p w:rsidR="0050339A" w:rsidRPr="003717B2" w:rsidRDefault="0050339A" w:rsidP="00F41CB0">
      <w:pPr>
        <w:pStyle w:val="Akapitzlist"/>
        <w:widowControl w:val="0"/>
        <w:numPr>
          <w:ilvl w:val="1"/>
          <w:numId w:val="31"/>
        </w:numPr>
        <w:tabs>
          <w:tab w:val="left" w:pos="720"/>
        </w:tabs>
        <w:suppressAutoHyphens/>
        <w:autoSpaceDE w:val="0"/>
        <w:spacing w:after="0" w:line="276" w:lineRule="auto"/>
        <w:contextualSpacing w:val="0"/>
        <w:jc w:val="both"/>
        <w:rPr>
          <w:b/>
          <w:bCs/>
          <w:iCs/>
          <w:color w:val="000000"/>
        </w:rPr>
      </w:pPr>
      <w:r w:rsidRPr="003717B2">
        <w:rPr>
          <w:b/>
        </w:rPr>
        <w:t>Zamawiający nie przewiduje udzielenia zaliczki.</w:t>
      </w:r>
    </w:p>
    <w:p w:rsidR="0084744D" w:rsidRPr="0084744D" w:rsidRDefault="0050339A" w:rsidP="00F41CB0">
      <w:pPr>
        <w:pStyle w:val="Akapitzlist"/>
        <w:widowControl w:val="0"/>
        <w:numPr>
          <w:ilvl w:val="1"/>
          <w:numId w:val="31"/>
        </w:numPr>
        <w:tabs>
          <w:tab w:val="left" w:pos="720"/>
        </w:tabs>
        <w:suppressAutoHyphens/>
        <w:autoSpaceDE w:val="0"/>
        <w:spacing w:after="0" w:line="276" w:lineRule="auto"/>
        <w:contextualSpacing w:val="0"/>
        <w:jc w:val="both"/>
        <w:rPr>
          <w:color w:val="000000"/>
        </w:rPr>
      </w:pPr>
      <w:r w:rsidRPr="0084744D">
        <w:rPr>
          <w:bCs/>
          <w:iCs/>
          <w:color w:val="000000"/>
        </w:rPr>
        <w:t>Protokół wraz z załącznikami jest jawny. Załączniki do protokołu udostępnia się po dokonaniu wyboru najkorzystniejszej oferty lub unieważnieniu postępowania, z tym że oferty udostępnia się od chwili ich otwarcia.</w:t>
      </w:r>
    </w:p>
    <w:p w:rsidR="0084744D" w:rsidRDefault="0050339A" w:rsidP="00F41CB0">
      <w:pPr>
        <w:pStyle w:val="Akapitzlist"/>
        <w:widowControl w:val="0"/>
        <w:numPr>
          <w:ilvl w:val="1"/>
          <w:numId w:val="31"/>
        </w:numPr>
        <w:tabs>
          <w:tab w:val="left" w:pos="720"/>
        </w:tabs>
        <w:suppressAutoHyphens/>
        <w:autoSpaceDE w:val="0"/>
        <w:spacing w:after="0" w:line="276" w:lineRule="auto"/>
        <w:contextualSpacing w:val="0"/>
        <w:jc w:val="both"/>
        <w:rPr>
          <w:color w:val="000000"/>
        </w:rPr>
      </w:pPr>
      <w:r w:rsidRPr="0084744D">
        <w:rPr>
          <w:color w:val="000000"/>
        </w:rPr>
        <w:t>Zasady udostępniania dokume</w:t>
      </w:r>
      <w:r w:rsidR="0084744D">
        <w:rPr>
          <w:color w:val="000000"/>
        </w:rPr>
        <w:t>ntów.</w:t>
      </w:r>
    </w:p>
    <w:p w:rsidR="0084744D" w:rsidRDefault="0050339A" w:rsidP="00F41CB0">
      <w:pPr>
        <w:pStyle w:val="Akapitzlist"/>
        <w:widowControl w:val="0"/>
        <w:tabs>
          <w:tab w:val="left" w:pos="720"/>
        </w:tabs>
        <w:suppressAutoHyphens/>
        <w:autoSpaceDE w:val="0"/>
        <w:spacing w:after="0" w:line="276" w:lineRule="auto"/>
        <w:ind w:left="792"/>
        <w:contextualSpacing w:val="0"/>
        <w:jc w:val="both"/>
        <w:rPr>
          <w:color w:val="000000"/>
        </w:rPr>
      </w:pPr>
      <w:r w:rsidRPr="0084744D">
        <w:rPr>
          <w:color w:val="000000"/>
        </w:rPr>
        <w:t xml:space="preserve">Udostępnienie dokumentów zainteresowanym odbywać </w:t>
      </w:r>
      <w:r w:rsidR="0084744D" w:rsidRPr="0084744D">
        <w:rPr>
          <w:color w:val="000000"/>
        </w:rPr>
        <w:t>się będzie wg poniższych zasad:</w:t>
      </w:r>
    </w:p>
    <w:p w:rsidR="0084744D" w:rsidRDefault="0050339A" w:rsidP="00F41CB0">
      <w:pPr>
        <w:pStyle w:val="Akapitzlist"/>
        <w:widowControl w:val="0"/>
        <w:numPr>
          <w:ilvl w:val="0"/>
          <w:numId w:val="32"/>
        </w:numPr>
        <w:tabs>
          <w:tab w:val="left" w:pos="720"/>
        </w:tabs>
        <w:suppressAutoHyphens/>
        <w:autoSpaceDE w:val="0"/>
        <w:spacing w:after="0" w:line="276" w:lineRule="auto"/>
        <w:contextualSpacing w:val="0"/>
        <w:jc w:val="both"/>
        <w:rPr>
          <w:color w:val="000000"/>
        </w:rPr>
      </w:pPr>
      <w:r w:rsidRPr="0084744D">
        <w:rPr>
          <w:color w:val="000000"/>
        </w:rPr>
        <w:t>zamawiający udostępni wskazane dokumenty</w:t>
      </w:r>
      <w:r w:rsidR="0084744D" w:rsidRPr="0084744D">
        <w:rPr>
          <w:color w:val="000000"/>
        </w:rPr>
        <w:t xml:space="preserve"> po złożeniu pisemnego wniosku;</w:t>
      </w:r>
    </w:p>
    <w:p w:rsidR="0084744D" w:rsidRDefault="0050339A" w:rsidP="00F41CB0">
      <w:pPr>
        <w:pStyle w:val="Akapitzlist"/>
        <w:widowControl w:val="0"/>
        <w:numPr>
          <w:ilvl w:val="0"/>
          <w:numId w:val="32"/>
        </w:numPr>
        <w:tabs>
          <w:tab w:val="left" w:pos="720"/>
          <w:tab w:val="left" w:pos="829"/>
        </w:tabs>
        <w:suppressAutoHyphens/>
        <w:autoSpaceDE w:val="0"/>
        <w:spacing w:after="0" w:line="276" w:lineRule="auto"/>
        <w:contextualSpacing w:val="0"/>
        <w:jc w:val="both"/>
        <w:rPr>
          <w:color w:val="000000"/>
        </w:rPr>
      </w:pPr>
      <w:r w:rsidRPr="0084744D">
        <w:rPr>
          <w:color w:val="000000"/>
        </w:rPr>
        <w:t>zamawiający wyznaczy termin, miejsce oraz zakres udostępnionych dokumentów;</w:t>
      </w:r>
    </w:p>
    <w:p w:rsidR="0084744D" w:rsidRDefault="0050339A" w:rsidP="00F41CB0">
      <w:pPr>
        <w:pStyle w:val="Akapitzlist"/>
        <w:widowControl w:val="0"/>
        <w:numPr>
          <w:ilvl w:val="0"/>
          <w:numId w:val="32"/>
        </w:numPr>
        <w:tabs>
          <w:tab w:val="left" w:pos="720"/>
          <w:tab w:val="left" w:pos="829"/>
        </w:tabs>
        <w:suppressAutoHyphens/>
        <w:autoSpaceDE w:val="0"/>
        <w:spacing w:after="0" w:line="276" w:lineRule="auto"/>
        <w:contextualSpacing w:val="0"/>
        <w:jc w:val="both"/>
        <w:rPr>
          <w:color w:val="000000"/>
        </w:rPr>
      </w:pPr>
      <w:r w:rsidRPr="0084744D">
        <w:rPr>
          <w:color w:val="000000"/>
        </w:rPr>
        <w:t>zamawiający wyznaczy członka komisji  w którego obecności udostępnione zostaną dokumenty;</w:t>
      </w:r>
    </w:p>
    <w:p w:rsidR="0084744D" w:rsidRPr="0084744D" w:rsidRDefault="0050339A" w:rsidP="00F41CB0">
      <w:pPr>
        <w:pStyle w:val="Akapitzlist"/>
        <w:widowControl w:val="0"/>
        <w:numPr>
          <w:ilvl w:val="0"/>
          <w:numId w:val="32"/>
        </w:numPr>
        <w:tabs>
          <w:tab w:val="left" w:pos="720"/>
          <w:tab w:val="left" w:pos="829"/>
        </w:tabs>
        <w:suppressAutoHyphens/>
        <w:autoSpaceDE w:val="0"/>
        <w:spacing w:after="0" w:line="276" w:lineRule="auto"/>
        <w:contextualSpacing w:val="0"/>
        <w:jc w:val="both"/>
      </w:pPr>
      <w:r w:rsidRPr="0084744D">
        <w:rPr>
          <w:color w:val="000000"/>
        </w:rPr>
        <w:t>zamawiający umożliwi kopiowanie dokumentów w swojej siedzibie na koszt Wykonawcy w cenie 0,20 PLN netto +VAT za stronę A4;</w:t>
      </w:r>
    </w:p>
    <w:p w:rsidR="003717B2" w:rsidRPr="00C34A77" w:rsidRDefault="0050339A" w:rsidP="00F41CB0">
      <w:pPr>
        <w:pStyle w:val="Akapitzlist"/>
        <w:widowControl w:val="0"/>
        <w:numPr>
          <w:ilvl w:val="0"/>
          <w:numId w:val="32"/>
        </w:numPr>
        <w:tabs>
          <w:tab w:val="left" w:pos="720"/>
          <w:tab w:val="left" w:pos="829"/>
        </w:tabs>
        <w:suppressAutoHyphens/>
        <w:autoSpaceDE w:val="0"/>
        <w:spacing w:after="0" w:line="276" w:lineRule="auto"/>
        <w:contextualSpacing w:val="0"/>
        <w:jc w:val="both"/>
      </w:pPr>
      <w:r w:rsidRPr="0084744D">
        <w:rPr>
          <w:color w:val="000000"/>
        </w:rPr>
        <w:t xml:space="preserve">udostępnienie może mieć miejsce wyłącznie w siedzibie zamawiającego </w:t>
      </w:r>
      <w:r w:rsidRPr="0084744D">
        <w:rPr>
          <w:color w:val="000000"/>
        </w:rPr>
        <w:br/>
        <w:t>w czasie godzin jego urzędowania, tj. od poniedziałku do piątku w godz. 8.00-15.30.</w:t>
      </w:r>
    </w:p>
    <w:p w:rsidR="0050339A" w:rsidRDefault="003717B2" w:rsidP="00F41CB0">
      <w:pPr>
        <w:pStyle w:val="Akapitzlist"/>
        <w:widowControl w:val="0"/>
        <w:numPr>
          <w:ilvl w:val="1"/>
          <w:numId w:val="31"/>
        </w:numPr>
        <w:tabs>
          <w:tab w:val="left" w:pos="720"/>
          <w:tab w:val="left" w:pos="829"/>
        </w:tabs>
        <w:suppressAutoHyphens/>
        <w:autoSpaceDE w:val="0"/>
        <w:spacing w:after="0" w:line="276" w:lineRule="auto"/>
        <w:contextualSpacing w:val="0"/>
        <w:jc w:val="both"/>
      </w:pPr>
      <w:r>
        <w:rPr>
          <w:color w:val="000000"/>
        </w:rPr>
        <w:t>W sprawach nieuregulowanych w Specyfikacji Istotnych Warunków Zamówienia stosuje się przepisy ustawy Prawo zamówień publicznych wraz z aktami wykonawczymi do ustawy.</w:t>
      </w:r>
      <w:r w:rsidR="0050339A" w:rsidRPr="003717B2">
        <w:rPr>
          <w:color w:val="000000"/>
        </w:rPr>
        <w:tab/>
      </w:r>
    </w:p>
    <w:p w:rsidR="0050339A" w:rsidRDefault="0050339A" w:rsidP="00F74F2D">
      <w:pPr>
        <w:spacing w:after="0" w:line="240" w:lineRule="auto"/>
      </w:pPr>
    </w:p>
    <w:p w:rsidR="00C80095" w:rsidRDefault="00C80095" w:rsidP="00504A81">
      <w:pPr>
        <w:spacing w:after="0" w:line="240" w:lineRule="auto"/>
      </w:pPr>
    </w:p>
    <w:sectPr w:rsidR="00C8009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690E" w:rsidRDefault="00F9690E" w:rsidP="005115E5">
      <w:pPr>
        <w:spacing w:after="0" w:line="240" w:lineRule="auto"/>
      </w:pPr>
      <w:r>
        <w:separator/>
      </w:r>
    </w:p>
  </w:endnote>
  <w:endnote w:type="continuationSeparator" w:id="0">
    <w:p w:rsidR="00F9690E" w:rsidRDefault="00F9690E" w:rsidP="005115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690E" w:rsidRDefault="00F9690E" w:rsidP="005115E5">
      <w:pPr>
        <w:spacing w:after="0" w:line="240" w:lineRule="auto"/>
      </w:pPr>
      <w:r>
        <w:separator/>
      </w:r>
    </w:p>
  </w:footnote>
  <w:footnote w:type="continuationSeparator" w:id="0">
    <w:p w:rsidR="00F9690E" w:rsidRDefault="00F9690E" w:rsidP="005115E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decimal"/>
      <w:lvlText w:val=" %1 "/>
      <w:lvlJc w:val="left"/>
      <w:pPr>
        <w:tabs>
          <w:tab w:val="num" w:pos="360"/>
        </w:tabs>
        <w:ind w:left="360" w:hanging="360"/>
      </w:pPr>
    </w:lvl>
    <w:lvl w:ilvl="1">
      <w:start w:val="1"/>
      <w:numFmt w:val="decimal"/>
      <w:lvlText w:val=" %1.%2"/>
      <w:lvlJc w:val="left"/>
      <w:pPr>
        <w:tabs>
          <w:tab w:val="num" w:pos="720"/>
        </w:tabs>
        <w:ind w:left="720" w:hanging="720"/>
      </w:pPr>
    </w:lvl>
    <w:lvl w:ilvl="2">
      <w:start w:val="1"/>
      <w:numFmt w:val="decimal"/>
      <w:lvlText w:val=" %1.%2.%3 "/>
      <w:lvlJc w:val="left"/>
      <w:pPr>
        <w:tabs>
          <w:tab w:val="num" w:pos="720"/>
        </w:tabs>
        <w:ind w:left="720" w:hanging="720"/>
      </w:pPr>
    </w:lvl>
    <w:lvl w:ilvl="3">
      <w:start w:val="1"/>
      <w:numFmt w:val="decimal"/>
      <w:lvlText w:val=" %1.%2.%3.%4 "/>
      <w:lvlJc w:val="left"/>
      <w:pPr>
        <w:tabs>
          <w:tab w:val="num" w:pos="1080"/>
        </w:tabs>
        <w:ind w:left="1080" w:hanging="1080"/>
      </w:pPr>
    </w:lvl>
    <w:lvl w:ilvl="4">
      <w:start w:val="1"/>
      <w:numFmt w:val="decimal"/>
      <w:lvlText w:val=" %1.%2.%3.%4.%5 "/>
      <w:lvlJc w:val="left"/>
      <w:pPr>
        <w:tabs>
          <w:tab w:val="num" w:pos="1080"/>
        </w:tabs>
        <w:ind w:left="1080" w:hanging="1080"/>
      </w:pPr>
    </w:lvl>
    <w:lvl w:ilvl="5">
      <w:start w:val="1"/>
      <w:numFmt w:val="decimal"/>
      <w:lvlText w:val=" %1.%2.%3.%4.%5.%6 "/>
      <w:lvlJc w:val="left"/>
      <w:pPr>
        <w:tabs>
          <w:tab w:val="num" w:pos="1440"/>
        </w:tabs>
        <w:ind w:left="1440" w:hanging="1440"/>
      </w:pPr>
    </w:lvl>
    <w:lvl w:ilvl="6">
      <w:start w:val="1"/>
      <w:numFmt w:val="decimal"/>
      <w:lvlText w:val=" %1.%2.%3.%4.%5.%6.%7 "/>
      <w:lvlJc w:val="left"/>
      <w:pPr>
        <w:tabs>
          <w:tab w:val="num" w:pos="1440"/>
        </w:tabs>
        <w:ind w:left="1440" w:hanging="1440"/>
      </w:pPr>
    </w:lvl>
    <w:lvl w:ilvl="7">
      <w:start w:val="1"/>
      <w:numFmt w:val="decimal"/>
      <w:lvlText w:val=" %1.%2.%3.%4.%5.%6.%7.%8 "/>
      <w:lvlJc w:val="left"/>
      <w:pPr>
        <w:tabs>
          <w:tab w:val="num" w:pos="1800"/>
        </w:tabs>
        <w:ind w:left="1800" w:hanging="1800"/>
      </w:pPr>
    </w:lvl>
    <w:lvl w:ilvl="8">
      <w:start w:val="1"/>
      <w:numFmt w:val="decimal"/>
      <w:lvlText w:val=" %1.%2.%3.%4.%5.%6.%7.%8.%9 "/>
      <w:lvlJc w:val="left"/>
      <w:pPr>
        <w:tabs>
          <w:tab w:val="num" w:pos="2160"/>
        </w:tabs>
        <w:ind w:left="2160" w:hanging="2160"/>
      </w:pPr>
    </w:lvl>
  </w:abstractNum>
  <w:abstractNum w:abstractNumId="1" w15:restartNumberingAfterBreak="0">
    <w:nsid w:val="00000005"/>
    <w:multiLevelType w:val="singleLevel"/>
    <w:tmpl w:val="00000005"/>
    <w:name w:val="WW8Num5"/>
    <w:lvl w:ilvl="0">
      <w:start w:val="2"/>
      <w:numFmt w:val="bullet"/>
      <w:lvlText w:val="-"/>
      <w:lvlJc w:val="left"/>
      <w:pPr>
        <w:tabs>
          <w:tab w:val="num" w:pos="829"/>
        </w:tabs>
        <w:ind w:left="829" w:hanging="360"/>
      </w:pPr>
      <w:rPr>
        <w:rFonts w:ascii="Times New Roman" w:hAnsi="Times New Roman"/>
        <w:color w:val="000000"/>
      </w:rPr>
    </w:lvl>
  </w:abstractNum>
  <w:abstractNum w:abstractNumId="2" w15:restartNumberingAfterBreak="0">
    <w:nsid w:val="0000000C"/>
    <w:multiLevelType w:val="multilevel"/>
    <w:tmpl w:val="0000000C"/>
    <w:name w:val="WW8Num12"/>
    <w:lvl w:ilvl="0">
      <w:start w:val="20"/>
      <w:numFmt w:val="decimal"/>
      <w:lvlText w:val="%1."/>
      <w:lvlJc w:val="left"/>
      <w:pPr>
        <w:tabs>
          <w:tab w:val="num" w:pos="525"/>
        </w:tabs>
        <w:ind w:left="525" w:hanging="525"/>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15:restartNumberingAfterBreak="0">
    <w:nsid w:val="00000011"/>
    <w:multiLevelType w:val="multilevel"/>
    <w:tmpl w:val="70329C7A"/>
    <w:name w:val="WW8Num17"/>
    <w:lvl w:ilvl="0">
      <w:start w:val="7"/>
      <w:numFmt w:val="decimal"/>
      <w:lvlText w:val="%1."/>
      <w:lvlJc w:val="left"/>
      <w:pPr>
        <w:tabs>
          <w:tab w:val="num" w:pos="390"/>
        </w:tabs>
        <w:ind w:left="390" w:hanging="390"/>
      </w:pPr>
    </w:lvl>
    <w:lvl w:ilvl="1">
      <w:start w:val="1"/>
      <w:numFmt w:val="decimal"/>
      <w:lvlText w:val="%1.%2."/>
      <w:lvlJc w:val="left"/>
      <w:pPr>
        <w:tabs>
          <w:tab w:val="num" w:pos="720"/>
        </w:tabs>
        <w:ind w:left="720" w:hanging="720"/>
      </w:pPr>
      <w:rPr>
        <w:rFonts w:ascii="Courier New" w:hAnsi="Courier New"/>
        <w:b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13D3578"/>
    <w:multiLevelType w:val="hybridMultilevel"/>
    <w:tmpl w:val="35A2E472"/>
    <w:lvl w:ilvl="0" w:tplc="0A6A068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148527C"/>
    <w:multiLevelType w:val="hybridMultilevel"/>
    <w:tmpl w:val="99E8E602"/>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458565F"/>
    <w:multiLevelType w:val="hybridMultilevel"/>
    <w:tmpl w:val="1CCE54E8"/>
    <w:lvl w:ilvl="0" w:tplc="04EAEA7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048A5FC4"/>
    <w:multiLevelType w:val="hybridMultilevel"/>
    <w:tmpl w:val="491C4412"/>
    <w:lvl w:ilvl="0" w:tplc="E93AF25A">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051F24F6"/>
    <w:multiLevelType w:val="hybridMultilevel"/>
    <w:tmpl w:val="6DF01824"/>
    <w:lvl w:ilvl="0" w:tplc="FFFFFFF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5315853"/>
    <w:multiLevelType w:val="hybridMultilevel"/>
    <w:tmpl w:val="2AC0521C"/>
    <w:lvl w:ilvl="0" w:tplc="92E6F5AA">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068A0624"/>
    <w:multiLevelType w:val="hybridMultilevel"/>
    <w:tmpl w:val="9A02D8E4"/>
    <w:lvl w:ilvl="0" w:tplc="607E4580">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1" w15:restartNumberingAfterBreak="0">
    <w:nsid w:val="119114F3"/>
    <w:multiLevelType w:val="hybridMultilevel"/>
    <w:tmpl w:val="79FC3558"/>
    <w:lvl w:ilvl="0" w:tplc="8E0244B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156C07D8"/>
    <w:multiLevelType w:val="hybridMultilevel"/>
    <w:tmpl w:val="AAFC3702"/>
    <w:lvl w:ilvl="0" w:tplc="03261798">
      <w:start w:val="1"/>
      <w:numFmt w:val="lowerLetter"/>
      <w:lvlText w:val="%1)"/>
      <w:lvlJc w:val="left"/>
      <w:pPr>
        <w:ind w:left="1428" w:hanging="360"/>
      </w:pPr>
      <w:rPr>
        <w:rFonts w:hint="default"/>
        <w:color w:val="auto"/>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3" w15:restartNumberingAfterBreak="0">
    <w:nsid w:val="16E57849"/>
    <w:multiLevelType w:val="multilevel"/>
    <w:tmpl w:val="9D1CC3E4"/>
    <w:lvl w:ilvl="0">
      <w:start w:val="1"/>
      <w:numFmt w:val="lowerLetter"/>
      <w:lvlText w:val="%1)"/>
      <w:lvlJc w:val="left"/>
      <w:pPr>
        <w:ind w:left="720" w:hanging="360"/>
      </w:pPr>
      <w:rPr>
        <w:rFonts w:hint="default"/>
      </w:rPr>
    </w:lvl>
    <w:lvl w:ilvl="1">
      <w:start w:val="2"/>
      <w:numFmt w:val="decimal"/>
      <w:lvlText w:val="%1.%2"/>
      <w:lvlJc w:val="left"/>
      <w:pPr>
        <w:ind w:left="720" w:hanging="360"/>
      </w:pPr>
      <w:rPr>
        <w:rFonts w:hint="default"/>
      </w:rPr>
    </w:lvl>
    <w:lvl w:ilvl="2">
      <w:start w:val="1"/>
      <w:numFmt w:val="decimal"/>
      <w:lvlText w:val="3.3.%3"/>
      <w:lvlJc w:val="left"/>
      <w:pPr>
        <w:ind w:left="108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080" w:hanging="72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440" w:hanging="108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1800" w:hanging="1440"/>
      </w:pPr>
      <w:rPr>
        <w:rFonts w:hint="default"/>
      </w:rPr>
    </w:lvl>
  </w:abstractNum>
  <w:abstractNum w:abstractNumId="14" w15:restartNumberingAfterBreak="0">
    <w:nsid w:val="19394A92"/>
    <w:multiLevelType w:val="hybridMultilevel"/>
    <w:tmpl w:val="AAFC3702"/>
    <w:lvl w:ilvl="0" w:tplc="03261798">
      <w:start w:val="1"/>
      <w:numFmt w:val="lowerLetter"/>
      <w:lvlText w:val="%1)"/>
      <w:lvlJc w:val="left"/>
      <w:pPr>
        <w:ind w:left="1428" w:hanging="360"/>
      </w:pPr>
      <w:rPr>
        <w:rFonts w:hint="default"/>
        <w:color w:val="auto"/>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5" w15:restartNumberingAfterBreak="0">
    <w:nsid w:val="1C5E7BBD"/>
    <w:multiLevelType w:val="hybridMultilevel"/>
    <w:tmpl w:val="A1A272AE"/>
    <w:lvl w:ilvl="0" w:tplc="5532D56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1FA36058"/>
    <w:multiLevelType w:val="hybridMultilevel"/>
    <w:tmpl w:val="D00253E6"/>
    <w:lvl w:ilvl="0" w:tplc="CB5C0A4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24CF5556"/>
    <w:multiLevelType w:val="hybridMultilevel"/>
    <w:tmpl w:val="3D9E415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A5776B6"/>
    <w:multiLevelType w:val="hybridMultilevel"/>
    <w:tmpl w:val="99BE9FF8"/>
    <w:lvl w:ilvl="0" w:tplc="763C50B8">
      <w:start w:val="1"/>
      <w:numFmt w:val="lowerLetter"/>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31360EC4"/>
    <w:multiLevelType w:val="hybridMultilevel"/>
    <w:tmpl w:val="1724391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325580A"/>
    <w:multiLevelType w:val="hybridMultilevel"/>
    <w:tmpl w:val="A6300602"/>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1" w15:restartNumberingAfterBreak="0">
    <w:nsid w:val="3365601A"/>
    <w:multiLevelType w:val="hybridMultilevel"/>
    <w:tmpl w:val="4360185A"/>
    <w:lvl w:ilvl="0" w:tplc="984415F2">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2" w15:restartNumberingAfterBreak="0">
    <w:nsid w:val="342407CB"/>
    <w:multiLevelType w:val="hybridMultilevel"/>
    <w:tmpl w:val="8942096E"/>
    <w:lvl w:ilvl="0" w:tplc="E47281E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35A368F4"/>
    <w:multiLevelType w:val="multilevel"/>
    <w:tmpl w:val="0D2ED83A"/>
    <w:lvl w:ilvl="0">
      <w:start w:val="1"/>
      <w:numFmt w:val="decimal"/>
      <w:lvlText w:val="%1."/>
      <w:lvlJc w:val="left"/>
      <w:pPr>
        <w:ind w:left="720" w:hanging="360"/>
      </w:pPr>
      <w:rPr>
        <w:rFonts w:hint="default"/>
        <w:b/>
      </w:rPr>
    </w:lvl>
    <w:lvl w:ilvl="1">
      <w:start w:val="1"/>
      <w:numFmt w:val="decimal"/>
      <w:pStyle w:val="Styl1"/>
      <w:isLgl/>
      <w:lvlText w:val="%1.%2."/>
      <w:lvlJc w:val="left"/>
      <w:pPr>
        <w:ind w:left="720" w:hanging="360"/>
      </w:pPr>
      <w:rPr>
        <w:rFonts w:hint="default"/>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3A8E2684"/>
    <w:multiLevelType w:val="hybridMultilevel"/>
    <w:tmpl w:val="98907B7E"/>
    <w:lvl w:ilvl="0" w:tplc="A58A3CD8">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3AA20E68"/>
    <w:multiLevelType w:val="hybridMultilevel"/>
    <w:tmpl w:val="3DA071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C63618B"/>
    <w:multiLevelType w:val="multilevel"/>
    <w:tmpl w:val="5BB808C0"/>
    <w:lvl w:ilvl="0">
      <w:start w:val="2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FFA2B1D"/>
    <w:multiLevelType w:val="multilevel"/>
    <w:tmpl w:val="36B4FF58"/>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426977AC"/>
    <w:multiLevelType w:val="hybridMultilevel"/>
    <w:tmpl w:val="1426575E"/>
    <w:lvl w:ilvl="0" w:tplc="B6C6431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4D282B34"/>
    <w:multiLevelType w:val="multilevel"/>
    <w:tmpl w:val="FFF27BEC"/>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4E294346"/>
    <w:multiLevelType w:val="hybridMultilevel"/>
    <w:tmpl w:val="FC74A30E"/>
    <w:lvl w:ilvl="0" w:tplc="9000D84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0D00DBC"/>
    <w:multiLevelType w:val="hybridMultilevel"/>
    <w:tmpl w:val="268898C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35937DE"/>
    <w:multiLevelType w:val="hybridMultilevel"/>
    <w:tmpl w:val="4E42C6C8"/>
    <w:lvl w:ilvl="0" w:tplc="950C7440">
      <w:start w:val="1"/>
      <w:numFmt w:val="lowerLetter"/>
      <w:lvlText w:val="%1)"/>
      <w:lvlJc w:val="left"/>
      <w:pPr>
        <w:ind w:left="1152" w:hanging="360"/>
      </w:pPr>
      <w:rPr>
        <w:rFonts w:hint="default"/>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33" w15:restartNumberingAfterBreak="0">
    <w:nsid w:val="57AA5E70"/>
    <w:multiLevelType w:val="hybridMultilevel"/>
    <w:tmpl w:val="F5CE8A40"/>
    <w:lvl w:ilvl="0" w:tplc="4B881BC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57C55615"/>
    <w:multiLevelType w:val="hybridMultilevel"/>
    <w:tmpl w:val="CE7885F8"/>
    <w:lvl w:ilvl="0" w:tplc="B7B87EB8">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667E3432"/>
    <w:multiLevelType w:val="hybridMultilevel"/>
    <w:tmpl w:val="3FE489A6"/>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7B84311"/>
    <w:multiLevelType w:val="hybridMultilevel"/>
    <w:tmpl w:val="DD269C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E4A4FBF"/>
    <w:multiLevelType w:val="hybridMultilevel"/>
    <w:tmpl w:val="0DC21E4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E7D0B75"/>
    <w:multiLevelType w:val="hybridMultilevel"/>
    <w:tmpl w:val="22EC3368"/>
    <w:lvl w:ilvl="0" w:tplc="53541DB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74F52A62"/>
    <w:multiLevelType w:val="hybridMultilevel"/>
    <w:tmpl w:val="AAFC3702"/>
    <w:lvl w:ilvl="0" w:tplc="03261798">
      <w:start w:val="1"/>
      <w:numFmt w:val="lowerLetter"/>
      <w:lvlText w:val="%1)"/>
      <w:lvlJc w:val="left"/>
      <w:pPr>
        <w:ind w:left="1428" w:hanging="360"/>
      </w:pPr>
      <w:rPr>
        <w:rFonts w:hint="default"/>
        <w:color w:val="auto"/>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0" w15:restartNumberingAfterBreak="0">
    <w:nsid w:val="79D94CE8"/>
    <w:multiLevelType w:val="hybridMultilevel"/>
    <w:tmpl w:val="50CAD33E"/>
    <w:lvl w:ilvl="0" w:tplc="7D7456C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30"/>
  </w:num>
  <w:num w:numId="2">
    <w:abstractNumId w:val="23"/>
  </w:num>
  <w:num w:numId="3">
    <w:abstractNumId w:val="35"/>
  </w:num>
  <w:num w:numId="4">
    <w:abstractNumId w:val="37"/>
  </w:num>
  <w:num w:numId="5">
    <w:abstractNumId w:val="29"/>
  </w:num>
  <w:num w:numId="6">
    <w:abstractNumId w:val="13"/>
  </w:num>
  <w:num w:numId="7">
    <w:abstractNumId w:val="38"/>
  </w:num>
  <w:num w:numId="8">
    <w:abstractNumId w:val="27"/>
  </w:num>
  <w:num w:numId="9">
    <w:abstractNumId w:val="21"/>
  </w:num>
  <w:num w:numId="10">
    <w:abstractNumId w:val="14"/>
  </w:num>
  <w:num w:numId="11">
    <w:abstractNumId w:val="9"/>
  </w:num>
  <w:num w:numId="12">
    <w:abstractNumId w:val="31"/>
  </w:num>
  <w:num w:numId="13">
    <w:abstractNumId w:val="18"/>
  </w:num>
  <w:num w:numId="14">
    <w:abstractNumId w:val="19"/>
  </w:num>
  <w:num w:numId="15">
    <w:abstractNumId w:val="40"/>
  </w:num>
  <w:num w:numId="16">
    <w:abstractNumId w:val="4"/>
  </w:num>
  <w:num w:numId="17">
    <w:abstractNumId w:val="7"/>
  </w:num>
  <w:num w:numId="18">
    <w:abstractNumId w:val="11"/>
  </w:num>
  <w:num w:numId="19">
    <w:abstractNumId w:val="16"/>
  </w:num>
  <w:num w:numId="20">
    <w:abstractNumId w:val="8"/>
  </w:num>
  <w:num w:numId="21">
    <w:abstractNumId w:val="6"/>
  </w:num>
  <w:num w:numId="22">
    <w:abstractNumId w:val="3"/>
  </w:num>
  <w:num w:numId="23">
    <w:abstractNumId w:val="17"/>
  </w:num>
  <w:num w:numId="24">
    <w:abstractNumId w:val="28"/>
  </w:num>
  <w:num w:numId="25">
    <w:abstractNumId w:val="5"/>
  </w:num>
  <w:num w:numId="26">
    <w:abstractNumId w:val="25"/>
  </w:num>
  <w:num w:numId="27">
    <w:abstractNumId w:val="22"/>
  </w:num>
  <w:num w:numId="28">
    <w:abstractNumId w:val="15"/>
  </w:num>
  <w:num w:numId="29">
    <w:abstractNumId w:val="1"/>
  </w:num>
  <w:num w:numId="30">
    <w:abstractNumId w:val="2"/>
  </w:num>
  <w:num w:numId="31">
    <w:abstractNumId w:val="26"/>
  </w:num>
  <w:num w:numId="32">
    <w:abstractNumId w:val="32"/>
  </w:num>
  <w:num w:numId="33">
    <w:abstractNumId w:val="33"/>
  </w:num>
  <w:num w:numId="34">
    <w:abstractNumId w:val="36"/>
  </w:num>
  <w:num w:numId="35">
    <w:abstractNumId w:val="0"/>
  </w:num>
  <w:num w:numId="36">
    <w:abstractNumId w:val="10"/>
  </w:num>
  <w:num w:numId="37">
    <w:abstractNumId w:val="12"/>
  </w:num>
  <w:num w:numId="38">
    <w:abstractNumId w:val="24"/>
  </w:num>
  <w:num w:numId="39">
    <w:abstractNumId w:val="20"/>
  </w:num>
  <w:num w:numId="40">
    <w:abstractNumId w:val="39"/>
  </w:num>
  <w:num w:numId="41">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0CBF"/>
    <w:rsid w:val="00000131"/>
    <w:rsid w:val="00001D26"/>
    <w:rsid w:val="00001EB2"/>
    <w:rsid w:val="00003FE7"/>
    <w:rsid w:val="000040A9"/>
    <w:rsid w:val="00006B12"/>
    <w:rsid w:val="00010C0A"/>
    <w:rsid w:val="0001172D"/>
    <w:rsid w:val="00012B29"/>
    <w:rsid w:val="0001708A"/>
    <w:rsid w:val="0002157C"/>
    <w:rsid w:val="00025C22"/>
    <w:rsid w:val="00027895"/>
    <w:rsid w:val="00033F47"/>
    <w:rsid w:val="00037632"/>
    <w:rsid w:val="0004675C"/>
    <w:rsid w:val="00047837"/>
    <w:rsid w:val="00054618"/>
    <w:rsid w:val="000578C6"/>
    <w:rsid w:val="00064BD1"/>
    <w:rsid w:val="000729C8"/>
    <w:rsid w:val="00073A4A"/>
    <w:rsid w:val="00077DC9"/>
    <w:rsid w:val="00081560"/>
    <w:rsid w:val="00084150"/>
    <w:rsid w:val="00084B41"/>
    <w:rsid w:val="00084DB2"/>
    <w:rsid w:val="00084F15"/>
    <w:rsid w:val="00093837"/>
    <w:rsid w:val="000A24E2"/>
    <w:rsid w:val="000B0051"/>
    <w:rsid w:val="000B09FE"/>
    <w:rsid w:val="000B62E4"/>
    <w:rsid w:val="000C2629"/>
    <w:rsid w:val="000C5B2A"/>
    <w:rsid w:val="000C5E91"/>
    <w:rsid w:val="000D465F"/>
    <w:rsid w:val="000E6338"/>
    <w:rsid w:val="000E753A"/>
    <w:rsid w:val="000F26C3"/>
    <w:rsid w:val="000F37FA"/>
    <w:rsid w:val="000F4D25"/>
    <w:rsid w:val="000F6150"/>
    <w:rsid w:val="000F7F50"/>
    <w:rsid w:val="0010127A"/>
    <w:rsid w:val="0010396D"/>
    <w:rsid w:val="001074A9"/>
    <w:rsid w:val="001079DE"/>
    <w:rsid w:val="00114BF1"/>
    <w:rsid w:val="001150CF"/>
    <w:rsid w:val="00115F7C"/>
    <w:rsid w:val="00121BC6"/>
    <w:rsid w:val="001278F7"/>
    <w:rsid w:val="001305C4"/>
    <w:rsid w:val="00130683"/>
    <w:rsid w:val="00130A8B"/>
    <w:rsid w:val="001348CF"/>
    <w:rsid w:val="00135E77"/>
    <w:rsid w:val="0013665F"/>
    <w:rsid w:val="0014029A"/>
    <w:rsid w:val="001447CC"/>
    <w:rsid w:val="00151F59"/>
    <w:rsid w:val="00154C0B"/>
    <w:rsid w:val="00160BA5"/>
    <w:rsid w:val="00171435"/>
    <w:rsid w:val="001715D4"/>
    <w:rsid w:val="00172A7D"/>
    <w:rsid w:val="001769E7"/>
    <w:rsid w:val="00176B91"/>
    <w:rsid w:val="001801C9"/>
    <w:rsid w:val="0018120A"/>
    <w:rsid w:val="0018195B"/>
    <w:rsid w:val="00183808"/>
    <w:rsid w:val="001949B6"/>
    <w:rsid w:val="001A4AA6"/>
    <w:rsid w:val="001C4E07"/>
    <w:rsid w:val="001C61ED"/>
    <w:rsid w:val="001C6C3E"/>
    <w:rsid w:val="001D38FD"/>
    <w:rsid w:val="001E3356"/>
    <w:rsid w:val="001E3857"/>
    <w:rsid w:val="001E77F9"/>
    <w:rsid w:val="001F2167"/>
    <w:rsid w:val="001F4681"/>
    <w:rsid w:val="001F6565"/>
    <w:rsid w:val="001F67B1"/>
    <w:rsid w:val="00201EDF"/>
    <w:rsid w:val="00205671"/>
    <w:rsid w:val="00205FD6"/>
    <w:rsid w:val="00207DD6"/>
    <w:rsid w:val="00211092"/>
    <w:rsid w:val="002113C5"/>
    <w:rsid w:val="00236E81"/>
    <w:rsid w:val="0024320C"/>
    <w:rsid w:val="00251CC3"/>
    <w:rsid w:val="00252D62"/>
    <w:rsid w:val="00254C59"/>
    <w:rsid w:val="0027799D"/>
    <w:rsid w:val="00284132"/>
    <w:rsid w:val="00285824"/>
    <w:rsid w:val="002911C5"/>
    <w:rsid w:val="00291FC6"/>
    <w:rsid w:val="002940FA"/>
    <w:rsid w:val="002979C9"/>
    <w:rsid w:val="002A72B8"/>
    <w:rsid w:val="002B0A5E"/>
    <w:rsid w:val="002B1D83"/>
    <w:rsid w:val="002B553F"/>
    <w:rsid w:val="002B7C91"/>
    <w:rsid w:val="002C065E"/>
    <w:rsid w:val="002D2CA9"/>
    <w:rsid w:val="002D6D2D"/>
    <w:rsid w:val="002E1D97"/>
    <w:rsid w:val="002E78FA"/>
    <w:rsid w:val="002F4701"/>
    <w:rsid w:val="002F5606"/>
    <w:rsid w:val="002F7D7B"/>
    <w:rsid w:val="003040A6"/>
    <w:rsid w:val="00314602"/>
    <w:rsid w:val="00322191"/>
    <w:rsid w:val="00322476"/>
    <w:rsid w:val="00327CA0"/>
    <w:rsid w:val="00342A62"/>
    <w:rsid w:val="00343BE7"/>
    <w:rsid w:val="00343EF3"/>
    <w:rsid w:val="00344821"/>
    <w:rsid w:val="00357382"/>
    <w:rsid w:val="00370AFF"/>
    <w:rsid w:val="003717B2"/>
    <w:rsid w:val="00377EB7"/>
    <w:rsid w:val="00382FD5"/>
    <w:rsid w:val="00383744"/>
    <w:rsid w:val="00391AF8"/>
    <w:rsid w:val="0039592A"/>
    <w:rsid w:val="00395F05"/>
    <w:rsid w:val="003A0CBF"/>
    <w:rsid w:val="003A6D43"/>
    <w:rsid w:val="003B2B51"/>
    <w:rsid w:val="003B4957"/>
    <w:rsid w:val="003C31DF"/>
    <w:rsid w:val="003D1450"/>
    <w:rsid w:val="003D7218"/>
    <w:rsid w:val="003E23A7"/>
    <w:rsid w:val="003E7975"/>
    <w:rsid w:val="003F0597"/>
    <w:rsid w:val="003F5012"/>
    <w:rsid w:val="00406C33"/>
    <w:rsid w:val="00406CE1"/>
    <w:rsid w:val="004072B6"/>
    <w:rsid w:val="00415A2C"/>
    <w:rsid w:val="0043041B"/>
    <w:rsid w:val="00431EFE"/>
    <w:rsid w:val="00444524"/>
    <w:rsid w:val="00447386"/>
    <w:rsid w:val="0045000A"/>
    <w:rsid w:val="00451CFE"/>
    <w:rsid w:val="00451D19"/>
    <w:rsid w:val="00454118"/>
    <w:rsid w:val="00454355"/>
    <w:rsid w:val="0046076F"/>
    <w:rsid w:val="004852ED"/>
    <w:rsid w:val="00486907"/>
    <w:rsid w:val="00487910"/>
    <w:rsid w:val="0049161D"/>
    <w:rsid w:val="00493BBA"/>
    <w:rsid w:val="00495714"/>
    <w:rsid w:val="0049660E"/>
    <w:rsid w:val="00497C22"/>
    <w:rsid w:val="004A28AD"/>
    <w:rsid w:val="004D46C7"/>
    <w:rsid w:val="004D5578"/>
    <w:rsid w:val="004E3711"/>
    <w:rsid w:val="004E3EE6"/>
    <w:rsid w:val="0050339A"/>
    <w:rsid w:val="00504A81"/>
    <w:rsid w:val="005103FC"/>
    <w:rsid w:val="005115E5"/>
    <w:rsid w:val="005119FB"/>
    <w:rsid w:val="00511E27"/>
    <w:rsid w:val="00524C54"/>
    <w:rsid w:val="00525B7D"/>
    <w:rsid w:val="00530582"/>
    <w:rsid w:val="00531BD2"/>
    <w:rsid w:val="00540B33"/>
    <w:rsid w:val="00542674"/>
    <w:rsid w:val="00543104"/>
    <w:rsid w:val="00547F94"/>
    <w:rsid w:val="0056295F"/>
    <w:rsid w:val="00565EF6"/>
    <w:rsid w:val="005750C0"/>
    <w:rsid w:val="005849E6"/>
    <w:rsid w:val="00594FB9"/>
    <w:rsid w:val="005A0543"/>
    <w:rsid w:val="005A59E4"/>
    <w:rsid w:val="005A6043"/>
    <w:rsid w:val="005C0EDE"/>
    <w:rsid w:val="005C46FB"/>
    <w:rsid w:val="005C7C16"/>
    <w:rsid w:val="005D5BBF"/>
    <w:rsid w:val="005E3C84"/>
    <w:rsid w:val="005E4AFB"/>
    <w:rsid w:val="00600A4D"/>
    <w:rsid w:val="00611DC0"/>
    <w:rsid w:val="006143CF"/>
    <w:rsid w:val="00616508"/>
    <w:rsid w:val="00622882"/>
    <w:rsid w:val="006279DC"/>
    <w:rsid w:val="006313C6"/>
    <w:rsid w:val="00631666"/>
    <w:rsid w:val="0064217F"/>
    <w:rsid w:val="00643031"/>
    <w:rsid w:val="0064553D"/>
    <w:rsid w:val="00645563"/>
    <w:rsid w:val="00647F3E"/>
    <w:rsid w:val="006517B0"/>
    <w:rsid w:val="00655151"/>
    <w:rsid w:val="006614A7"/>
    <w:rsid w:val="006627D4"/>
    <w:rsid w:val="00684CC7"/>
    <w:rsid w:val="00691517"/>
    <w:rsid w:val="00691884"/>
    <w:rsid w:val="0069281A"/>
    <w:rsid w:val="006939AF"/>
    <w:rsid w:val="00694273"/>
    <w:rsid w:val="00697018"/>
    <w:rsid w:val="006977B2"/>
    <w:rsid w:val="006A22A1"/>
    <w:rsid w:val="006B005A"/>
    <w:rsid w:val="006B19DA"/>
    <w:rsid w:val="006B47BB"/>
    <w:rsid w:val="006B6070"/>
    <w:rsid w:val="006B6FE8"/>
    <w:rsid w:val="006C1478"/>
    <w:rsid w:val="006C66E3"/>
    <w:rsid w:val="006C7F88"/>
    <w:rsid w:val="006D1B1E"/>
    <w:rsid w:val="006D7832"/>
    <w:rsid w:val="006E10E4"/>
    <w:rsid w:val="006E1F48"/>
    <w:rsid w:val="006E2553"/>
    <w:rsid w:val="006E391A"/>
    <w:rsid w:val="006F0463"/>
    <w:rsid w:val="006F093E"/>
    <w:rsid w:val="00704659"/>
    <w:rsid w:val="007047F5"/>
    <w:rsid w:val="00705B98"/>
    <w:rsid w:val="0071135C"/>
    <w:rsid w:val="00715A6A"/>
    <w:rsid w:val="00715BF7"/>
    <w:rsid w:val="00715D7D"/>
    <w:rsid w:val="00720A79"/>
    <w:rsid w:val="007262E6"/>
    <w:rsid w:val="00732CD0"/>
    <w:rsid w:val="0073534E"/>
    <w:rsid w:val="00753D6D"/>
    <w:rsid w:val="00766ADC"/>
    <w:rsid w:val="00771FC9"/>
    <w:rsid w:val="00774C0B"/>
    <w:rsid w:val="00782FDD"/>
    <w:rsid w:val="0078303E"/>
    <w:rsid w:val="00783C47"/>
    <w:rsid w:val="007862F3"/>
    <w:rsid w:val="0079251B"/>
    <w:rsid w:val="007A398A"/>
    <w:rsid w:val="007A5088"/>
    <w:rsid w:val="007A5431"/>
    <w:rsid w:val="007A7684"/>
    <w:rsid w:val="007B28B8"/>
    <w:rsid w:val="007B4E70"/>
    <w:rsid w:val="007C0A79"/>
    <w:rsid w:val="007C3027"/>
    <w:rsid w:val="007D0A52"/>
    <w:rsid w:val="007D6FBD"/>
    <w:rsid w:val="007E0827"/>
    <w:rsid w:val="007E0A1C"/>
    <w:rsid w:val="007E0DF5"/>
    <w:rsid w:val="007E2512"/>
    <w:rsid w:val="007E304B"/>
    <w:rsid w:val="007E7CEC"/>
    <w:rsid w:val="007F337E"/>
    <w:rsid w:val="007F7EF3"/>
    <w:rsid w:val="00802226"/>
    <w:rsid w:val="008133B0"/>
    <w:rsid w:val="00820E19"/>
    <w:rsid w:val="00822810"/>
    <w:rsid w:val="008239D3"/>
    <w:rsid w:val="008348EB"/>
    <w:rsid w:val="00841C00"/>
    <w:rsid w:val="00843312"/>
    <w:rsid w:val="00846164"/>
    <w:rsid w:val="0084744D"/>
    <w:rsid w:val="0085044A"/>
    <w:rsid w:val="00853EBC"/>
    <w:rsid w:val="008561A1"/>
    <w:rsid w:val="0085762A"/>
    <w:rsid w:val="00865650"/>
    <w:rsid w:val="0087769E"/>
    <w:rsid w:val="00890EEC"/>
    <w:rsid w:val="0089279A"/>
    <w:rsid w:val="0089518C"/>
    <w:rsid w:val="00895AE3"/>
    <w:rsid w:val="008A4C83"/>
    <w:rsid w:val="008B17A2"/>
    <w:rsid w:val="008B354D"/>
    <w:rsid w:val="008B399D"/>
    <w:rsid w:val="008B3FA0"/>
    <w:rsid w:val="008B6477"/>
    <w:rsid w:val="008C09F9"/>
    <w:rsid w:val="008C2739"/>
    <w:rsid w:val="008D1A3A"/>
    <w:rsid w:val="008D2EBF"/>
    <w:rsid w:val="008D554F"/>
    <w:rsid w:val="008E126A"/>
    <w:rsid w:val="008E1B22"/>
    <w:rsid w:val="008E1EED"/>
    <w:rsid w:val="008F2924"/>
    <w:rsid w:val="008F3736"/>
    <w:rsid w:val="00904F5A"/>
    <w:rsid w:val="009053C5"/>
    <w:rsid w:val="00912106"/>
    <w:rsid w:val="00912EEC"/>
    <w:rsid w:val="0091791C"/>
    <w:rsid w:val="00930BBF"/>
    <w:rsid w:val="0093257D"/>
    <w:rsid w:val="0093562D"/>
    <w:rsid w:val="00944F47"/>
    <w:rsid w:val="009637A8"/>
    <w:rsid w:val="009647B1"/>
    <w:rsid w:val="00966BD3"/>
    <w:rsid w:val="0096781B"/>
    <w:rsid w:val="00967FCF"/>
    <w:rsid w:val="0097091C"/>
    <w:rsid w:val="00976917"/>
    <w:rsid w:val="00981703"/>
    <w:rsid w:val="0098200F"/>
    <w:rsid w:val="00983434"/>
    <w:rsid w:val="00984B9E"/>
    <w:rsid w:val="00992536"/>
    <w:rsid w:val="00993113"/>
    <w:rsid w:val="00994F6A"/>
    <w:rsid w:val="009B2C81"/>
    <w:rsid w:val="009C5C77"/>
    <w:rsid w:val="009F220D"/>
    <w:rsid w:val="00A012E5"/>
    <w:rsid w:val="00A02927"/>
    <w:rsid w:val="00A14789"/>
    <w:rsid w:val="00A14EF0"/>
    <w:rsid w:val="00A150B7"/>
    <w:rsid w:val="00A22871"/>
    <w:rsid w:val="00A33DD4"/>
    <w:rsid w:val="00A35C21"/>
    <w:rsid w:val="00A47E68"/>
    <w:rsid w:val="00A569D0"/>
    <w:rsid w:val="00A94D59"/>
    <w:rsid w:val="00A95FEF"/>
    <w:rsid w:val="00A96D61"/>
    <w:rsid w:val="00A96EE0"/>
    <w:rsid w:val="00AA2DA0"/>
    <w:rsid w:val="00AA3DFB"/>
    <w:rsid w:val="00AA5572"/>
    <w:rsid w:val="00AB42A0"/>
    <w:rsid w:val="00AB4BD3"/>
    <w:rsid w:val="00AB77FB"/>
    <w:rsid w:val="00AE1463"/>
    <w:rsid w:val="00AE175F"/>
    <w:rsid w:val="00AE1E5D"/>
    <w:rsid w:val="00AF32A7"/>
    <w:rsid w:val="00AF5436"/>
    <w:rsid w:val="00B0445A"/>
    <w:rsid w:val="00B05144"/>
    <w:rsid w:val="00B11CB3"/>
    <w:rsid w:val="00B135AD"/>
    <w:rsid w:val="00B22C16"/>
    <w:rsid w:val="00B24BB3"/>
    <w:rsid w:val="00B2670F"/>
    <w:rsid w:val="00B30C76"/>
    <w:rsid w:val="00B41D58"/>
    <w:rsid w:val="00B421D3"/>
    <w:rsid w:val="00B43F78"/>
    <w:rsid w:val="00B46001"/>
    <w:rsid w:val="00B52333"/>
    <w:rsid w:val="00B5240C"/>
    <w:rsid w:val="00B53924"/>
    <w:rsid w:val="00B5654C"/>
    <w:rsid w:val="00B629A2"/>
    <w:rsid w:val="00B64366"/>
    <w:rsid w:val="00B64903"/>
    <w:rsid w:val="00B66CC1"/>
    <w:rsid w:val="00B77867"/>
    <w:rsid w:val="00B77E7C"/>
    <w:rsid w:val="00B91085"/>
    <w:rsid w:val="00B93349"/>
    <w:rsid w:val="00B93DA4"/>
    <w:rsid w:val="00B97BFA"/>
    <w:rsid w:val="00BA3420"/>
    <w:rsid w:val="00BA40AC"/>
    <w:rsid w:val="00BA49D6"/>
    <w:rsid w:val="00BB5257"/>
    <w:rsid w:val="00BC05B8"/>
    <w:rsid w:val="00BC40EE"/>
    <w:rsid w:val="00BC4741"/>
    <w:rsid w:val="00BD1815"/>
    <w:rsid w:val="00BD7B86"/>
    <w:rsid w:val="00BE4038"/>
    <w:rsid w:val="00BF00EA"/>
    <w:rsid w:val="00BF12B6"/>
    <w:rsid w:val="00BF1733"/>
    <w:rsid w:val="00BF1DC7"/>
    <w:rsid w:val="00BF25FF"/>
    <w:rsid w:val="00C058C8"/>
    <w:rsid w:val="00C07921"/>
    <w:rsid w:val="00C07C19"/>
    <w:rsid w:val="00C14E8A"/>
    <w:rsid w:val="00C25D38"/>
    <w:rsid w:val="00C31832"/>
    <w:rsid w:val="00C34A77"/>
    <w:rsid w:val="00C35D82"/>
    <w:rsid w:val="00C47C4C"/>
    <w:rsid w:val="00C47EF0"/>
    <w:rsid w:val="00C51240"/>
    <w:rsid w:val="00C54A2E"/>
    <w:rsid w:val="00C65FBE"/>
    <w:rsid w:val="00C66CC2"/>
    <w:rsid w:val="00C73C7C"/>
    <w:rsid w:val="00C741CC"/>
    <w:rsid w:val="00C762B9"/>
    <w:rsid w:val="00C77DE1"/>
    <w:rsid w:val="00C80095"/>
    <w:rsid w:val="00C80942"/>
    <w:rsid w:val="00C838F5"/>
    <w:rsid w:val="00C92D79"/>
    <w:rsid w:val="00CA04D6"/>
    <w:rsid w:val="00CA6FC3"/>
    <w:rsid w:val="00CB13FA"/>
    <w:rsid w:val="00CB2930"/>
    <w:rsid w:val="00CB5F91"/>
    <w:rsid w:val="00CB727F"/>
    <w:rsid w:val="00CC3B9A"/>
    <w:rsid w:val="00CC7AF6"/>
    <w:rsid w:val="00CD3CE8"/>
    <w:rsid w:val="00CD4AF7"/>
    <w:rsid w:val="00CD5A66"/>
    <w:rsid w:val="00CD7C9F"/>
    <w:rsid w:val="00CE188D"/>
    <w:rsid w:val="00CE1E99"/>
    <w:rsid w:val="00CE3F1B"/>
    <w:rsid w:val="00CE4E0E"/>
    <w:rsid w:val="00CF260D"/>
    <w:rsid w:val="00CF798D"/>
    <w:rsid w:val="00D05D68"/>
    <w:rsid w:val="00D11AA1"/>
    <w:rsid w:val="00D148D1"/>
    <w:rsid w:val="00D156A0"/>
    <w:rsid w:val="00D16491"/>
    <w:rsid w:val="00D2145A"/>
    <w:rsid w:val="00D2511F"/>
    <w:rsid w:val="00D25AA5"/>
    <w:rsid w:val="00D25FCA"/>
    <w:rsid w:val="00D27070"/>
    <w:rsid w:val="00D31C4A"/>
    <w:rsid w:val="00D4361D"/>
    <w:rsid w:val="00D46CA6"/>
    <w:rsid w:val="00D5411A"/>
    <w:rsid w:val="00D66333"/>
    <w:rsid w:val="00D715E6"/>
    <w:rsid w:val="00D729C8"/>
    <w:rsid w:val="00D84580"/>
    <w:rsid w:val="00D87324"/>
    <w:rsid w:val="00D92242"/>
    <w:rsid w:val="00DA048B"/>
    <w:rsid w:val="00DA0AFB"/>
    <w:rsid w:val="00DA12DD"/>
    <w:rsid w:val="00DA1B27"/>
    <w:rsid w:val="00DA3C58"/>
    <w:rsid w:val="00DB1C1E"/>
    <w:rsid w:val="00DB20A0"/>
    <w:rsid w:val="00DB61FF"/>
    <w:rsid w:val="00DC507D"/>
    <w:rsid w:val="00DD2121"/>
    <w:rsid w:val="00DD44D0"/>
    <w:rsid w:val="00DE2765"/>
    <w:rsid w:val="00DE6D9F"/>
    <w:rsid w:val="00DF07E8"/>
    <w:rsid w:val="00DF0BF7"/>
    <w:rsid w:val="00DF1922"/>
    <w:rsid w:val="00DF463C"/>
    <w:rsid w:val="00E107F6"/>
    <w:rsid w:val="00E2064B"/>
    <w:rsid w:val="00E20CE3"/>
    <w:rsid w:val="00E21FCB"/>
    <w:rsid w:val="00E25E73"/>
    <w:rsid w:val="00E336C9"/>
    <w:rsid w:val="00E34EC7"/>
    <w:rsid w:val="00E412B9"/>
    <w:rsid w:val="00E41AAD"/>
    <w:rsid w:val="00E45674"/>
    <w:rsid w:val="00E50916"/>
    <w:rsid w:val="00E53759"/>
    <w:rsid w:val="00E67BF1"/>
    <w:rsid w:val="00E716EF"/>
    <w:rsid w:val="00E75E35"/>
    <w:rsid w:val="00E76BE4"/>
    <w:rsid w:val="00E77729"/>
    <w:rsid w:val="00E8045C"/>
    <w:rsid w:val="00E834EC"/>
    <w:rsid w:val="00E850F5"/>
    <w:rsid w:val="00E869BA"/>
    <w:rsid w:val="00E922E9"/>
    <w:rsid w:val="00E94ADD"/>
    <w:rsid w:val="00E95C48"/>
    <w:rsid w:val="00E96545"/>
    <w:rsid w:val="00EB1B2D"/>
    <w:rsid w:val="00EB337F"/>
    <w:rsid w:val="00EB7EE2"/>
    <w:rsid w:val="00EC7097"/>
    <w:rsid w:val="00EC70DC"/>
    <w:rsid w:val="00ED5F97"/>
    <w:rsid w:val="00ED6015"/>
    <w:rsid w:val="00EE63BF"/>
    <w:rsid w:val="00EE797F"/>
    <w:rsid w:val="00EF357E"/>
    <w:rsid w:val="00EF7031"/>
    <w:rsid w:val="00EF712F"/>
    <w:rsid w:val="00F01DD0"/>
    <w:rsid w:val="00F02239"/>
    <w:rsid w:val="00F06588"/>
    <w:rsid w:val="00F1274A"/>
    <w:rsid w:val="00F264E4"/>
    <w:rsid w:val="00F26C7B"/>
    <w:rsid w:val="00F30F1A"/>
    <w:rsid w:val="00F315A3"/>
    <w:rsid w:val="00F41CB0"/>
    <w:rsid w:val="00F473FD"/>
    <w:rsid w:val="00F5140F"/>
    <w:rsid w:val="00F56D6D"/>
    <w:rsid w:val="00F604D4"/>
    <w:rsid w:val="00F60728"/>
    <w:rsid w:val="00F61CC8"/>
    <w:rsid w:val="00F63557"/>
    <w:rsid w:val="00F6376A"/>
    <w:rsid w:val="00F6659A"/>
    <w:rsid w:val="00F72170"/>
    <w:rsid w:val="00F745F7"/>
    <w:rsid w:val="00F74F2D"/>
    <w:rsid w:val="00F80480"/>
    <w:rsid w:val="00F80676"/>
    <w:rsid w:val="00F827F7"/>
    <w:rsid w:val="00F8431A"/>
    <w:rsid w:val="00F85DD4"/>
    <w:rsid w:val="00F9042C"/>
    <w:rsid w:val="00F93895"/>
    <w:rsid w:val="00F93D12"/>
    <w:rsid w:val="00F9690E"/>
    <w:rsid w:val="00FA0B24"/>
    <w:rsid w:val="00FA5073"/>
    <w:rsid w:val="00FA6F12"/>
    <w:rsid w:val="00FB08A0"/>
    <w:rsid w:val="00FB4EB2"/>
    <w:rsid w:val="00FB6689"/>
    <w:rsid w:val="00FD5861"/>
    <w:rsid w:val="00FE0624"/>
    <w:rsid w:val="00FE25C4"/>
    <w:rsid w:val="00FE2ABF"/>
    <w:rsid w:val="00FF29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8E4A3CE-24BC-4A71-9435-D9BD9B775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E850F5"/>
    <w:pPr>
      <w:suppressAutoHyphens/>
      <w:spacing w:after="0" w:line="360" w:lineRule="auto"/>
      <w:jc w:val="both"/>
    </w:pPr>
    <w:rPr>
      <w:rFonts w:ascii="Times New Roman" w:eastAsia="Times New Roman" w:hAnsi="Times New Roman" w:cs="Times New Roman"/>
      <w:sz w:val="24"/>
      <w:szCs w:val="20"/>
      <w:lang w:eastAsia="ar-SA"/>
    </w:rPr>
  </w:style>
  <w:style w:type="character" w:customStyle="1" w:styleId="TekstpodstawowyZnak">
    <w:name w:val="Tekst podstawowy Znak"/>
    <w:basedOn w:val="Domylnaczcionkaakapitu"/>
    <w:link w:val="Tekstpodstawowy"/>
    <w:rsid w:val="00E850F5"/>
    <w:rPr>
      <w:rFonts w:ascii="Times New Roman" w:eastAsia="Times New Roman" w:hAnsi="Times New Roman" w:cs="Times New Roman"/>
      <w:sz w:val="24"/>
      <w:szCs w:val="20"/>
      <w:lang w:eastAsia="ar-SA"/>
    </w:rPr>
  </w:style>
  <w:style w:type="character" w:styleId="Hipercze">
    <w:name w:val="Hyperlink"/>
    <w:basedOn w:val="Domylnaczcionkaakapitu"/>
    <w:uiPriority w:val="99"/>
    <w:unhideWhenUsed/>
    <w:rsid w:val="00BA40AC"/>
    <w:rPr>
      <w:color w:val="0563C1" w:themeColor="hyperlink"/>
      <w:u w:val="single"/>
    </w:rPr>
  </w:style>
  <w:style w:type="paragraph" w:styleId="Akapitzlist">
    <w:name w:val="List Paragraph"/>
    <w:basedOn w:val="Normalny"/>
    <w:link w:val="AkapitzlistZnak"/>
    <w:uiPriority w:val="34"/>
    <w:qFormat/>
    <w:rsid w:val="00C80942"/>
    <w:pPr>
      <w:ind w:left="720"/>
      <w:contextualSpacing/>
    </w:pPr>
  </w:style>
  <w:style w:type="paragraph" w:customStyle="1" w:styleId="Styl1">
    <w:name w:val="Styl1"/>
    <w:basedOn w:val="Akapitzlist"/>
    <w:link w:val="Styl1Znak"/>
    <w:qFormat/>
    <w:rsid w:val="00F6376A"/>
    <w:pPr>
      <w:numPr>
        <w:ilvl w:val="1"/>
        <w:numId w:val="2"/>
      </w:numPr>
    </w:pPr>
  </w:style>
  <w:style w:type="character" w:customStyle="1" w:styleId="AkapitzlistZnak">
    <w:name w:val="Akapit z listą Znak"/>
    <w:basedOn w:val="Domylnaczcionkaakapitu"/>
    <w:link w:val="Akapitzlist"/>
    <w:uiPriority w:val="34"/>
    <w:rsid w:val="00F6376A"/>
  </w:style>
  <w:style w:type="character" w:customStyle="1" w:styleId="Styl1Znak">
    <w:name w:val="Styl1 Znak"/>
    <w:basedOn w:val="AkapitzlistZnak"/>
    <w:link w:val="Styl1"/>
    <w:rsid w:val="00F6376A"/>
  </w:style>
  <w:style w:type="paragraph" w:styleId="Tekstdymka">
    <w:name w:val="Balloon Text"/>
    <w:basedOn w:val="Normalny"/>
    <w:link w:val="TekstdymkaZnak"/>
    <w:uiPriority w:val="99"/>
    <w:semiHidden/>
    <w:unhideWhenUsed/>
    <w:rsid w:val="007862F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862F3"/>
    <w:rPr>
      <w:rFonts w:ascii="Segoe UI" w:hAnsi="Segoe UI" w:cs="Segoe UI"/>
      <w:sz w:val="18"/>
      <w:szCs w:val="18"/>
    </w:rPr>
  </w:style>
  <w:style w:type="character" w:customStyle="1" w:styleId="WW8Num13z0">
    <w:name w:val="WW8Num13z0"/>
    <w:rsid w:val="00D92242"/>
    <w:rPr>
      <w:rFonts w:ascii="Times New Roman" w:eastAsia="Times New Roman" w:hAnsi="Times New Roman" w:cs="Times New Roman"/>
    </w:rPr>
  </w:style>
  <w:style w:type="paragraph" w:styleId="Nagwek">
    <w:name w:val="header"/>
    <w:basedOn w:val="Normalny"/>
    <w:link w:val="NagwekZnak"/>
    <w:uiPriority w:val="99"/>
    <w:unhideWhenUsed/>
    <w:rsid w:val="003F059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F0597"/>
  </w:style>
  <w:style w:type="paragraph" w:styleId="Stopka">
    <w:name w:val="footer"/>
    <w:basedOn w:val="Normalny"/>
    <w:link w:val="StopkaZnak"/>
    <w:uiPriority w:val="99"/>
    <w:unhideWhenUsed/>
    <w:rsid w:val="003F059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F05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32309">
      <w:bodyDiv w:val="1"/>
      <w:marLeft w:val="0"/>
      <w:marRight w:val="0"/>
      <w:marTop w:val="0"/>
      <w:marBottom w:val="0"/>
      <w:divBdr>
        <w:top w:val="none" w:sz="0" w:space="0" w:color="auto"/>
        <w:left w:val="none" w:sz="0" w:space="0" w:color="auto"/>
        <w:bottom w:val="none" w:sz="0" w:space="0" w:color="auto"/>
        <w:right w:val="none" w:sz="0" w:space="0" w:color="auto"/>
      </w:divBdr>
      <w:divsChild>
        <w:div w:id="703823360">
          <w:marLeft w:val="0"/>
          <w:marRight w:val="0"/>
          <w:marTop w:val="0"/>
          <w:marBottom w:val="0"/>
          <w:divBdr>
            <w:top w:val="none" w:sz="0" w:space="0" w:color="auto"/>
            <w:left w:val="none" w:sz="0" w:space="0" w:color="auto"/>
            <w:bottom w:val="none" w:sz="0" w:space="0" w:color="auto"/>
            <w:right w:val="none" w:sz="0" w:space="0" w:color="auto"/>
          </w:divBdr>
          <w:divsChild>
            <w:div w:id="2086760487">
              <w:marLeft w:val="0"/>
              <w:marRight w:val="0"/>
              <w:marTop w:val="0"/>
              <w:marBottom w:val="0"/>
              <w:divBdr>
                <w:top w:val="none" w:sz="0" w:space="0" w:color="auto"/>
                <w:left w:val="none" w:sz="0" w:space="0" w:color="auto"/>
                <w:bottom w:val="none" w:sz="0" w:space="0" w:color="auto"/>
                <w:right w:val="none" w:sz="0" w:space="0" w:color="auto"/>
              </w:divBdr>
              <w:divsChild>
                <w:div w:id="429815075">
                  <w:marLeft w:val="0"/>
                  <w:marRight w:val="0"/>
                  <w:marTop w:val="0"/>
                  <w:marBottom w:val="0"/>
                  <w:divBdr>
                    <w:top w:val="none" w:sz="0" w:space="0" w:color="auto"/>
                    <w:left w:val="none" w:sz="0" w:space="0" w:color="auto"/>
                    <w:bottom w:val="none" w:sz="0" w:space="0" w:color="auto"/>
                    <w:right w:val="none" w:sz="0" w:space="0" w:color="auto"/>
                  </w:divBdr>
                  <w:divsChild>
                    <w:div w:id="1187596787">
                      <w:marLeft w:val="0"/>
                      <w:marRight w:val="0"/>
                      <w:marTop w:val="0"/>
                      <w:marBottom w:val="0"/>
                      <w:divBdr>
                        <w:top w:val="none" w:sz="0" w:space="0" w:color="auto"/>
                        <w:left w:val="none" w:sz="0" w:space="0" w:color="auto"/>
                        <w:bottom w:val="none" w:sz="0" w:space="0" w:color="auto"/>
                        <w:right w:val="none" w:sz="0" w:space="0" w:color="auto"/>
                      </w:divBdr>
                      <w:divsChild>
                        <w:div w:id="177815248">
                          <w:marLeft w:val="0"/>
                          <w:marRight w:val="0"/>
                          <w:marTop w:val="0"/>
                          <w:marBottom w:val="0"/>
                          <w:divBdr>
                            <w:top w:val="none" w:sz="0" w:space="0" w:color="auto"/>
                            <w:left w:val="none" w:sz="0" w:space="0" w:color="auto"/>
                            <w:bottom w:val="none" w:sz="0" w:space="0" w:color="auto"/>
                            <w:right w:val="none" w:sz="0" w:space="0" w:color="auto"/>
                          </w:divBdr>
                          <w:divsChild>
                            <w:div w:id="1043090858">
                              <w:marLeft w:val="0"/>
                              <w:marRight w:val="0"/>
                              <w:marTop w:val="0"/>
                              <w:marBottom w:val="0"/>
                              <w:divBdr>
                                <w:top w:val="none" w:sz="0" w:space="0" w:color="auto"/>
                                <w:left w:val="none" w:sz="0" w:space="0" w:color="auto"/>
                                <w:bottom w:val="none" w:sz="0" w:space="0" w:color="auto"/>
                                <w:right w:val="none" w:sz="0" w:space="0" w:color="auto"/>
                              </w:divBdr>
                              <w:divsChild>
                                <w:div w:id="1722092500">
                                  <w:marLeft w:val="0"/>
                                  <w:marRight w:val="0"/>
                                  <w:marTop w:val="0"/>
                                  <w:marBottom w:val="0"/>
                                  <w:divBdr>
                                    <w:top w:val="none" w:sz="0" w:space="0" w:color="auto"/>
                                    <w:left w:val="none" w:sz="0" w:space="0" w:color="auto"/>
                                    <w:bottom w:val="none" w:sz="0" w:space="0" w:color="auto"/>
                                    <w:right w:val="none" w:sz="0" w:space="0" w:color="auto"/>
                                  </w:divBdr>
                                  <w:divsChild>
                                    <w:div w:id="1154448559">
                                      <w:marLeft w:val="0"/>
                                      <w:marRight w:val="0"/>
                                      <w:marTop w:val="0"/>
                                      <w:marBottom w:val="0"/>
                                      <w:divBdr>
                                        <w:top w:val="none" w:sz="0" w:space="0" w:color="auto"/>
                                        <w:left w:val="none" w:sz="0" w:space="0" w:color="auto"/>
                                        <w:bottom w:val="none" w:sz="0" w:space="0" w:color="auto"/>
                                        <w:right w:val="none" w:sz="0" w:space="0" w:color="auto"/>
                                      </w:divBdr>
                                      <w:divsChild>
                                        <w:div w:id="35202412">
                                          <w:marLeft w:val="0"/>
                                          <w:marRight w:val="0"/>
                                          <w:marTop w:val="0"/>
                                          <w:marBottom w:val="0"/>
                                          <w:divBdr>
                                            <w:top w:val="none" w:sz="0" w:space="0" w:color="auto"/>
                                            <w:left w:val="none" w:sz="0" w:space="0" w:color="auto"/>
                                            <w:bottom w:val="none" w:sz="0" w:space="0" w:color="auto"/>
                                            <w:right w:val="none" w:sz="0" w:space="0" w:color="auto"/>
                                          </w:divBdr>
                                          <w:divsChild>
                                            <w:div w:id="1991709894">
                                              <w:marLeft w:val="0"/>
                                              <w:marRight w:val="0"/>
                                              <w:marTop w:val="0"/>
                                              <w:marBottom w:val="0"/>
                                              <w:divBdr>
                                                <w:top w:val="none" w:sz="0" w:space="0" w:color="auto"/>
                                                <w:left w:val="none" w:sz="0" w:space="0" w:color="auto"/>
                                                <w:bottom w:val="none" w:sz="0" w:space="0" w:color="auto"/>
                                                <w:right w:val="none" w:sz="0" w:space="0" w:color="auto"/>
                                              </w:divBdr>
                                              <w:divsChild>
                                                <w:div w:id="2115972212">
                                                  <w:marLeft w:val="0"/>
                                                  <w:marRight w:val="0"/>
                                                  <w:marTop w:val="0"/>
                                                  <w:marBottom w:val="0"/>
                                                  <w:divBdr>
                                                    <w:top w:val="none" w:sz="0" w:space="0" w:color="auto"/>
                                                    <w:left w:val="none" w:sz="0" w:space="0" w:color="auto"/>
                                                    <w:bottom w:val="none" w:sz="0" w:space="0" w:color="auto"/>
                                                    <w:right w:val="none" w:sz="0" w:space="0" w:color="auto"/>
                                                  </w:divBdr>
                                                  <w:divsChild>
                                                    <w:div w:id="1829980612">
                                                      <w:marLeft w:val="0"/>
                                                      <w:marRight w:val="0"/>
                                                      <w:marTop w:val="0"/>
                                                      <w:marBottom w:val="0"/>
                                                      <w:divBdr>
                                                        <w:top w:val="none" w:sz="0" w:space="0" w:color="auto"/>
                                                        <w:left w:val="none" w:sz="0" w:space="0" w:color="auto"/>
                                                        <w:bottom w:val="none" w:sz="0" w:space="0" w:color="auto"/>
                                                        <w:right w:val="none" w:sz="0" w:space="0" w:color="auto"/>
                                                      </w:divBdr>
                                                      <w:divsChild>
                                                        <w:div w:id="153966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46031408">
      <w:bodyDiv w:val="1"/>
      <w:marLeft w:val="0"/>
      <w:marRight w:val="0"/>
      <w:marTop w:val="0"/>
      <w:marBottom w:val="0"/>
      <w:divBdr>
        <w:top w:val="none" w:sz="0" w:space="0" w:color="auto"/>
        <w:left w:val="none" w:sz="0" w:space="0" w:color="auto"/>
        <w:bottom w:val="none" w:sz="0" w:space="0" w:color="auto"/>
        <w:right w:val="none" w:sz="0" w:space="0" w:color="auto"/>
      </w:divBdr>
      <w:divsChild>
        <w:div w:id="2250788">
          <w:marLeft w:val="0"/>
          <w:marRight w:val="0"/>
          <w:marTop w:val="0"/>
          <w:marBottom w:val="0"/>
          <w:divBdr>
            <w:top w:val="none" w:sz="0" w:space="0" w:color="auto"/>
            <w:left w:val="none" w:sz="0" w:space="0" w:color="auto"/>
            <w:bottom w:val="none" w:sz="0" w:space="0" w:color="auto"/>
            <w:right w:val="none" w:sz="0" w:space="0" w:color="auto"/>
          </w:divBdr>
          <w:divsChild>
            <w:div w:id="1257127974">
              <w:marLeft w:val="0"/>
              <w:marRight w:val="0"/>
              <w:marTop w:val="0"/>
              <w:marBottom w:val="0"/>
              <w:divBdr>
                <w:top w:val="none" w:sz="0" w:space="0" w:color="auto"/>
                <w:left w:val="none" w:sz="0" w:space="0" w:color="auto"/>
                <w:bottom w:val="none" w:sz="0" w:space="0" w:color="auto"/>
                <w:right w:val="none" w:sz="0" w:space="0" w:color="auto"/>
              </w:divBdr>
              <w:divsChild>
                <w:div w:id="2105805767">
                  <w:marLeft w:val="0"/>
                  <w:marRight w:val="0"/>
                  <w:marTop w:val="0"/>
                  <w:marBottom w:val="0"/>
                  <w:divBdr>
                    <w:top w:val="none" w:sz="0" w:space="0" w:color="auto"/>
                    <w:left w:val="none" w:sz="0" w:space="0" w:color="auto"/>
                    <w:bottom w:val="none" w:sz="0" w:space="0" w:color="auto"/>
                    <w:right w:val="none" w:sz="0" w:space="0" w:color="auto"/>
                  </w:divBdr>
                  <w:divsChild>
                    <w:div w:id="1875381752">
                      <w:marLeft w:val="0"/>
                      <w:marRight w:val="0"/>
                      <w:marTop w:val="0"/>
                      <w:marBottom w:val="0"/>
                      <w:divBdr>
                        <w:top w:val="none" w:sz="0" w:space="0" w:color="auto"/>
                        <w:left w:val="none" w:sz="0" w:space="0" w:color="auto"/>
                        <w:bottom w:val="none" w:sz="0" w:space="0" w:color="auto"/>
                        <w:right w:val="none" w:sz="0" w:space="0" w:color="auto"/>
                      </w:divBdr>
                      <w:divsChild>
                        <w:div w:id="1468277732">
                          <w:marLeft w:val="0"/>
                          <w:marRight w:val="0"/>
                          <w:marTop w:val="0"/>
                          <w:marBottom w:val="0"/>
                          <w:divBdr>
                            <w:top w:val="none" w:sz="0" w:space="0" w:color="auto"/>
                            <w:left w:val="none" w:sz="0" w:space="0" w:color="auto"/>
                            <w:bottom w:val="none" w:sz="0" w:space="0" w:color="auto"/>
                            <w:right w:val="none" w:sz="0" w:space="0" w:color="auto"/>
                          </w:divBdr>
                          <w:divsChild>
                            <w:div w:id="784931497">
                              <w:marLeft w:val="0"/>
                              <w:marRight w:val="0"/>
                              <w:marTop w:val="0"/>
                              <w:marBottom w:val="0"/>
                              <w:divBdr>
                                <w:top w:val="none" w:sz="0" w:space="0" w:color="auto"/>
                                <w:left w:val="none" w:sz="0" w:space="0" w:color="auto"/>
                                <w:bottom w:val="none" w:sz="0" w:space="0" w:color="auto"/>
                                <w:right w:val="none" w:sz="0" w:space="0" w:color="auto"/>
                              </w:divBdr>
                              <w:divsChild>
                                <w:div w:id="980577489">
                                  <w:marLeft w:val="0"/>
                                  <w:marRight w:val="0"/>
                                  <w:marTop w:val="0"/>
                                  <w:marBottom w:val="0"/>
                                  <w:divBdr>
                                    <w:top w:val="none" w:sz="0" w:space="0" w:color="auto"/>
                                    <w:left w:val="none" w:sz="0" w:space="0" w:color="auto"/>
                                    <w:bottom w:val="none" w:sz="0" w:space="0" w:color="auto"/>
                                    <w:right w:val="none" w:sz="0" w:space="0" w:color="auto"/>
                                  </w:divBdr>
                                  <w:divsChild>
                                    <w:div w:id="1356299474">
                                      <w:marLeft w:val="0"/>
                                      <w:marRight w:val="0"/>
                                      <w:marTop w:val="0"/>
                                      <w:marBottom w:val="0"/>
                                      <w:divBdr>
                                        <w:top w:val="none" w:sz="0" w:space="0" w:color="auto"/>
                                        <w:left w:val="none" w:sz="0" w:space="0" w:color="auto"/>
                                        <w:bottom w:val="none" w:sz="0" w:space="0" w:color="auto"/>
                                        <w:right w:val="none" w:sz="0" w:space="0" w:color="auto"/>
                                      </w:divBdr>
                                      <w:divsChild>
                                        <w:div w:id="1312517960">
                                          <w:marLeft w:val="0"/>
                                          <w:marRight w:val="0"/>
                                          <w:marTop w:val="0"/>
                                          <w:marBottom w:val="0"/>
                                          <w:divBdr>
                                            <w:top w:val="none" w:sz="0" w:space="0" w:color="auto"/>
                                            <w:left w:val="none" w:sz="0" w:space="0" w:color="auto"/>
                                            <w:bottom w:val="none" w:sz="0" w:space="0" w:color="auto"/>
                                            <w:right w:val="none" w:sz="0" w:space="0" w:color="auto"/>
                                          </w:divBdr>
                                          <w:divsChild>
                                            <w:div w:id="642349056">
                                              <w:marLeft w:val="0"/>
                                              <w:marRight w:val="0"/>
                                              <w:marTop w:val="0"/>
                                              <w:marBottom w:val="0"/>
                                              <w:divBdr>
                                                <w:top w:val="none" w:sz="0" w:space="0" w:color="auto"/>
                                                <w:left w:val="none" w:sz="0" w:space="0" w:color="auto"/>
                                                <w:bottom w:val="none" w:sz="0" w:space="0" w:color="auto"/>
                                                <w:right w:val="none" w:sz="0" w:space="0" w:color="auto"/>
                                              </w:divBdr>
                                              <w:divsChild>
                                                <w:div w:id="1583175964">
                                                  <w:marLeft w:val="0"/>
                                                  <w:marRight w:val="0"/>
                                                  <w:marTop w:val="0"/>
                                                  <w:marBottom w:val="0"/>
                                                  <w:divBdr>
                                                    <w:top w:val="none" w:sz="0" w:space="0" w:color="auto"/>
                                                    <w:left w:val="none" w:sz="0" w:space="0" w:color="auto"/>
                                                    <w:bottom w:val="none" w:sz="0" w:space="0" w:color="auto"/>
                                                    <w:right w:val="none" w:sz="0" w:space="0" w:color="auto"/>
                                                  </w:divBdr>
                                                  <w:divsChild>
                                                    <w:div w:id="1201478727">
                                                      <w:marLeft w:val="0"/>
                                                      <w:marRight w:val="0"/>
                                                      <w:marTop w:val="0"/>
                                                      <w:marBottom w:val="0"/>
                                                      <w:divBdr>
                                                        <w:top w:val="none" w:sz="0" w:space="0" w:color="auto"/>
                                                        <w:left w:val="none" w:sz="0" w:space="0" w:color="auto"/>
                                                        <w:bottom w:val="none" w:sz="0" w:space="0" w:color="auto"/>
                                                        <w:right w:val="none" w:sz="0" w:space="0" w:color="auto"/>
                                                      </w:divBdr>
                                                      <w:divsChild>
                                                        <w:div w:id="1898857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03577280">
      <w:bodyDiv w:val="1"/>
      <w:marLeft w:val="0"/>
      <w:marRight w:val="0"/>
      <w:marTop w:val="0"/>
      <w:marBottom w:val="0"/>
      <w:divBdr>
        <w:top w:val="none" w:sz="0" w:space="0" w:color="auto"/>
        <w:left w:val="none" w:sz="0" w:space="0" w:color="auto"/>
        <w:bottom w:val="none" w:sz="0" w:space="0" w:color="auto"/>
        <w:right w:val="none" w:sz="0" w:space="0" w:color="auto"/>
      </w:divBdr>
      <w:divsChild>
        <w:div w:id="1889416451">
          <w:marLeft w:val="0"/>
          <w:marRight w:val="0"/>
          <w:marTop w:val="0"/>
          <w:marBottom w:val="0"/>
          <w:divBdr>
            <w:top w:val="none" w:sz="0" w:space="0" w:color="auto"/>
            <w:left w:val="none" w:sz="0" w:space="0" w:color="auto"/>
            <w:bottom w:val="none" w:sz="0" w:space="0" w:color="auto"/>
            <w:right w:val="none" w:sz="0" w:space="0" w:color="auto"/>
          </w:divBdr>
          <w:divsChild>
            <w:div w:id="1222987117">
              <w:marLeft w:val="0"/>
              <w:marRight w:val="0"/>
              <w:marTop w:val="0"/>
              <w:marBottom w:val="0"/>
              <w:divBdr>
                <w:top w:val="none" w:sz="0" w:space="0" w:color="auto"/>
                <w:left w:val="none" w:sz="0" w:space="0" w:color="auto"/>
                <w:bottom w:val="none" w:sz="0" w:space="0" w:color="auto"/>
                <w:right w:val="none" w:sz="0" w:space="0" w:color="auto"/>
              </w:divBdr>
              <w:divsChild>
                <w:div w:id="1855070445">
                  <w:marLeft w:val="0"/>
                  <w:marRight w:val="0"/>
                  <w:marTop w:val="0"/>
                  <w:marBottom w:val="0"/>
                  <w:divBdr>
                    <w:top w:val="none" w:sz="0" w:space="0" w:color="auto"/>
                    <w:left w:val="none" w:sz="0" w:space="0" w:color="auto"/>
                    <w:bottom w:val="none" w:sz="0" w:space="0" w:color="auto"/>
                    <w:right w:val="none" w:sz="0" w:space="0" w:color="auto"/>
                  </w:divBdr>
                  <w:divsChild>
                    <w:div w:id="1239822556">
                      <w:marLeft w:val="0"/>
                      <w:marRight w:val="0"/>
                      <w:marTop w:val="0"/>
                      <w:marBottom w:val="0"/>
                      <w:divBdr>
                        <w:top w:val="none" w:sz="0" w:space="0" w:color="auto"/>
                        <w:left w:val="none" w:sz="0" w:space="0" w:color="auto"/>
                        <w:bottom w:val="none" w:sz="0" w:space="0" w:color="auto"/>
                        <w:right w:val="none" w:sz="0" w:space="0" w:color="auto"/>
                      </w:divBdr>
                      <w:divsChild>
                        <w:div w:id="704256170">
                          <w:marLeft w:val="0"/>
                          <w:marRight w:val="0"/>
                          <w:marTop w:val="0"/>
                          <w:marBottom w:val="0"/>
                          <w:divBdr>
                            <w:top w:val="none" w:sz="0" w:space="0" w:color="auto"/>
                            <w:left w:val="none" w:sz="0" w:space="0" w:color="auto"/>
                            <w:bottom w:val="none" w:sz="0" w:space="0" w:color="auto"/>
                            <w:right w:val="none" w:sz="0" w:space="0" w:color="auto"/>
                          </w:divBdr>
                          <w:divsChild>
                            <w:div w:id="329677140">
                              <w:marLeft w:val="0"/>
                              <w:marRight w:val="0"/>
                              <w:marTop w:val="0"/>
                              <w:marBottom w:val="0"/>
                              <w:divBdr>
                                <w:top w:val="none" w:sz="0" w:space="0" w:color="auto"/>
                                <w:left w:val="none" w:sz="0" w:space="0" w:color="auto"/>
                                <w:bottom w:val="none" w:sz="0" w:space="0" w:color="auto"/>
                                <w:right w:val="none" w:sz="0" w:space="0" w:color="auto"/>
                              </w:divBdr>
                              <w:divsChild>
                                <w:div w:id="557741405">
                                  <w:marLeft w:val="0"/>
                                  <w:marRight w:val="0"/>
                                  <w:marTop w:val="0"/>
                                  <w:marBottom w:val="0"/>
                                  <w:divBdr>
                                    <w:top w:val="none" w:sz="0" w:space="0" w:color="auto"/>
                                    <w:left w:val="none" w:sz="0" w:space="0" w:color="auto"/>
                                    <w:bottom w:val="none" w:sz="0" w:space="0" w:color="auto"/>
                                    <w:right w:val="none" w:sz="0" w:space="0" w:color="auto"/>
                                  </w:divBdr>
                                  <w:divsChild>
                                    <w:div w:id="458229094">
                                      <w:marLeft w:val="0"/>
                                      <w:marRight w:val="0"/>
                                      <w:marTop w:val="0"/>
                                      <w:marBottom w:val="0"/>
                                      <w:divBdr>
                                        <w:top w:val="none" w:sz="0" w:space="0" w:color="auto"/>
                                        <w:left w:val="none" w:sz="0" w:space="0" w:color="auto"/>
                                        <w:bottom w:val="none" w:sz="0" w:space="0" w:color="auto"/>
                                        <w:right w:val="none" w:sz="0" w:space="0" w:color="auto"/>
                                      </w:divBdr>
                                      <w:divsChild>
                                        <w:div w:id="2056538782">
                                          <w:marLeft w:val="0"/>
                                          <w:marRight w:val="0"/>
                                          <w:marTop w:val="0"/>
                                          <w:marBottom w:val="0"/>
                                          <w:divBdr>
                                            <w:top w:val="none" w:sz="0" w:space="0" w:color="auto"/>
                                            <w:left w:val="none" w:sz="0" w:space="0" w:color="auto"/>
                                            <w:bottom w:val="none" w:sz="0" w:space="0" w:color="auto"/>
                                            <w:right w:val="none" w:sz="0" w:space="0" w:color="auto"/>
                                          </w:divBdr>
                                          <w:divsChild>
                                            <w:div w:id="1050807310">
                                              <w:marLeft w:val="0"/>
                                              <w:marRight w:val="0"/>
                                              <w:marTop w:val="0"/>
                                              <w:marBottom w:val="0"/>
                                              <w:divBdr>
                                                <w:top w:val="none" w:sz="0" w:space="0" w:color="auto"/>
                                                <w:left w:val="none" w:sz="0" w:space="0" w:color="auto"/>
                                                <w:bottom w:val="none" w:sz="0" w:space="0" w:color="auto"/>
                                                <w:right w:val="none" w:sz="0" w:space="0" w:color="auto"/>
                                              </w:divBdr>
                                              <w:divsChild>
                                                <w:div w:id="1529834632">
                                                  <w:marLeft w:val="0"/>
                                                  <w:marRight w:val="0"/>
                                                  <w:marTop w:val="0"/>
                                                  <w:marBottom w:val="0"/>
                                                  <w:divBdr>
                                                    <w:top w:val="none" w:sz="0" w:space="0" w:color="auto"/>
                                                    <w:left w:val="none" w:sz="0" w:space="0" w:color="auto"/>
                                                    <w:bottom w:val="none" w:sz="0" w:space="0" w:color="auto"/>
                                                    <w:right w:val="none" w:sz="0" w:space="0" w:color="auto"/>
                                                  </w:divBdr>
                                                  <w:divsChild>
                                                    <w:div w:id="1623153062">
                                                      <w:marLeft w:val="0"/>
                                                      <w:marRight w:val="0"/>
                                                      <w:marTop w:val="0"/>
                                                      <w:marBottom w:val="0"/>
                                                      <w:divBdr>
                                                        <w:top w:val="none" w:sz="0" w:space="0" w:color="auto"/>
                                                        <w:left w:val="none" w:sz="0" w:space="0" w:color="auto"/>
                                                        <w:bottom w:val="none" w:sz="0" w:space="0" w:color="auto"/>
                                                        <w:right w:val="none" w:sz="0" w:space="0" w:color="auto"/>
                                                      </w:divBdr>
                                                      <w:divsChild>
                                                        <w:div w:id="2144274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radomyslwielki.pl" TargetMode="External"/><Relationship Id="rId13" Type="http://schemas.openxmlformats.org/officeDocument/2006/relationships/hyperlink" Target="http://www.radomyslwielki.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adomyslwielki.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adomyslwielki.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radomyslwielki.pl" TargetMode="External"/><Relationship Id="rId4" Type="http://schemas.openxmlformats.org/officeDocument/2006/relationships/settings" Target="settings.xml"/><Relationship Id="rId9" Type="http://schemas.openxmlformats.org/officeDocument/2006/relationships/hyperlink" Target="mailto:inwestycje@radomyslwielki.pl" TargetMode="External"/><Relationship Id="rId14" Type="http://schemas.openxmlformats.org/officeDocument/2006/relationships/hyperlink" Target="http://www.radomyslwielki.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42E417-721C-42B4-AD7C-0BF5034A7F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1345</TotalTime>
  <Pages>23</Pages>
  <Words>8680</Words>
  <Characters>52080</Characters>
  <Application>Microsoft Office Word</Application>
  <DocSecurity>0</DocSecurity>
  <Lines>434</Lines>
  <Paragraphs>121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60639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Kulpa</dc:creator>
  <cp:keywords/>
  <dc:description/>
  <cp:lastModifiedBy>Joanna Kulpa</cp:lastModifiedBy>
  <cp:revision>309</cp:revision>
  <cp:lastPrinted>2017-02-27T12:32:00Z</cp:lastPrinted>
  <dcterms:created xsi:type="dcterms:W3CDTF">2016-09-23T12:04:00Z</dcterms:created>
  <dcterms:modified xsi:type="dcterms:W3CDTF">2017-02-27T13:56:00Z</dcterms:modified>
</cp:coreProperties>
</file>